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8FCA6" w14:textId="6134F550" w:rsidR="009B4C76" w:rsidRPr="009B4C76" w:rsidRDefault="009B4C76" w:rsidP="009B4C76">
      <w:pPr>
        <w:pStyle w:val="Heading1"/>
        <w:rPr>
          <w:bCs/>
          <w:sz w:val="40"/>
          <w:szCs w:val="40"/>
        </w:rPr>
      </w:pPr>
      <w:bookmarkStart w:id="0" w:name="_Hlk68167026"/>
      <w:bookmarkStart w:id="1" w:name="_Toc2753222"/>
      <w:r w:rsidRPr="009B4C76">
        <w:rPr>
          <w:bCs/>
          <w:sz w:val="40"/>
          <w:szCs w:val="40"/>
        </w:rPr>
        <w:t>Ministry of Health Fit Testing Declaration Form</w:t>
      </w:r>
    </w:p>
    <w:p w14:paraId="61212FF7" w14:textId="77777777" w:rsidR="009B4C76" w:rsidRDefault="009B4C76" w:rsidP="009B4C76">
      <w:pPr>
        <w:spacing w:line="260" w:lineRule="atLeast"/>
        <w:jc w:val="both"/>
        <w:rPr>
          <w:rFonts w:eastAsia="Calibri" w:cs="Arial"/>
          <w:sz w:val="20"/>
          <w:lang w:eastAsia="en-US"/>
        </w:rPr>
      </w:pPr>
    </w:p>
    <w:p w14:paraId="5139F165" w14:textId="77777777" w:rsidR="009B4C76" w:rsidRDefault="009B4C76" w:rsidP="009B4C76">
      <w:pPr>
        <w:spacing w:line="260" w:lineRule="atLeast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I, </w:t>
      </w:r>
    </w:p>
    <w:tbl>
      <w:tblPr>
        <w:tblStyle w:val="TableGrid"/>
        <w:tblW w:w="9163" w:type="dxa"/>
        <w:tblInd w:w="279" w:type="dxa"/>
        <w:tblLook w:val="04A0" w:firstRow="1" w:lastRow="0" w:firstColumn="1" w:lastColumn="0" w:noHBand="0" w:noVBand="1"/>
      </w:tblPr>
      <w:tblGrid>
        <w:gridCol w:w="2256"/>
        <w:gridCol w:w="5607"/>
        <w:gridCol w:w="1300"/>
      </w:tblGrid>
      <w:tr w:rsidR="009B4C76" w14:paraId="1495B508" w14:textId="77777777" w:rsidTr="00A111BD"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E814A" w14:textId="77777777" w:rsidR="009B4C76" w:rsidRDefault="009B4C76" w:rsidP="00A111BD">
            <w:pPr>
              <w:rPr>
                <w:rFonts w:cs="Arial"/>
                <w:i/>
                <w:iCs/>
                <w:sz w:val="20"/>
                <w:lang w:eastAsia="en-US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(Name, title)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E2C64D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70AE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name)</w:t>
            </w:r>
          </w:p>
        </w:tc>
      </w:tr>
      <w:tr w:rsidR="009B4C76" w14:paraId="4D234798" w14:textId="77777777" w:rsidTr="00A111B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EA416" w14:textId="77777777" w:rsidR="009B4C76" w:rsidRDefault="009B4C76" w:rsidP="00A111BD">
            <w:pPr>
              <w:rPr>
                <w:rFonts w:cs="Arial"/>
                <w:i/>
                <w:iCs/>
                <w:sz w:val="20"/>
                <w:lang w:val="en-AU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F9B1F7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D1FA1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title)</w:t>
            </w:r>
          </w:p>
        </w:tc>
      </w:tr>
      <w:tr w:rsidR="009B4C76" w14:paraId="08596DD5" w14:textId="77777777" w:rsidTr="00A111B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E5F78" w14:textId="77777777" w:rsidR="009B4C76" w:rsidRDefault="009B4C76" w:rsidP="00A111BD">
            <w:pPr>
              <w:rPr>
                <w:rFonts w:cs="Arial"/>
                <w:i/>
                <w:iCs/>
                <w:sz w:val="20"/>
                <w:lang w:val="en-AU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2162D9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1FD9FA06" w14:textId="77777777" w:rsidR="009B4C76" w:rsidRDefault="009B4C76" w:rsidP="00A111BD">
            <w:pPr>
              <w:spacing w:line="360" w:lineRule="auto"/>
              <w:jc w:val="both"/>
              <w:rPr>
                <w:rFonts w:cs="Arial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(organisation)</w:t>
            </w:r>
          </w:p>
        </w:tc>
      </w:tr>
    </w:tbl>
    <w:p w14:paraId="69D739F3" w14:textId="77777777" w:rsidR="009B4C76" w:rsidRDefault="009B4C76" w:rsidP="009B4C76">
      <w:pPr>
        <w:spacing w:line="260" w:lineRule="atLeast"/>
        <w:jc w:val="both"/>
        <w:rPr>
          <w:rFonts w:cs="Arial"/>
          <w:sz w:val="20"/>
          <w:lang w:val="en-AU" w:eastAsia="en-US"/>
        </w:rPr>
      </w:pPr>
    </w:p>
    <w:p w14:paraId="00D71A9D" w14:textId="77777777" w:rsidR="009B4C76" w:rsidRDefault="009B4C76" w:rsidP="009B4C76">
      <w:pPr>
        <w:spacing w:line="260" w:lineRule="atLeast"/>
        <w:rPr>
          <w:rFonts w:cs="Arial"/>
          <w:sz w:val="20"/>
          <w:lang w:eastAsia="en-US"/>
        </w:rPr>
      </w:pPr>
      <w:bookmarkStart w:id="2" w:name="_Hlk63974536"/>
      <w:r>
        <w:rPr>
          <w:rFonts w:cs="Arial"/>
          <w:sz w:val="20"/>
          <w:lang w:eastAsia="en-US"/>
        </w:rPr>
        <w:t>confirm that as a general practice or urgent care clinic we (the organisation):</w:t>
      </w:r>
    </w:p>
    <w:p w14:paraId="5724ABC3" w14:textId="77777777" w:rsidR="009B4C76" w:rsidRDefault="009B4C76" w:rsidP="009B4C76">
      <w:pPr>
        <w:pStyle w:val="ListParagraph"/>
        <w:spacing w:line="260" w:lineRule="atLeast"/>
        <w:ind w:left="737"/>
        <w:rPr>
          <w:rFonts w:ascii="Arial" w:hAnsi="Arial" w:cs="Arial"/>
          <w:sz w:val="20"/>
          <w:szCs w:val="20"/>
        </w:rPr>
      </w:pPr>
    </w:p>
    <w:p w14:paraId="34DE308F" w14:textId="77777777" w:rsidR="009B4C76" w:rsidRDefault="009B4C76" w:rsidP="009B4C76">
      <w:pPr>
        <w:pStyle w:val="NumberedParagraphs-MOH"/>
        <w:numPr>
          <w:ilvl w:val="0"/>
          <w:numId w:val="37"/>
        </w:numPr>
        <w:spacing w:before="0"/>
        <w:ind w:right="0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 xml:space="preserve">have undertaken </w:t>
      </w:r>
      <w:r w:rsidRPr="00B50EB5">
        <w:rPr>
          <w:rFonts w:asciiTheme="minorHAnsi" w:hAnsiTheme="minorHAnsi" w:cstheme="minorHAnsi"/>
          <w:kern w:val="0"/>
        </w:rPr>
        <w:t>fit tes</w:t>
      </w:r>
      <w:r>
        <w:rPr>
          <w:rFonts w:asciiTheme="minorHAnsi" w:hAnsiTheme="minorHAnsi" w:cstheme="minorHAnsi"/>
          <w:kern w:val="0"/>
        </w:rPr>
        <w:t>ting</w:t>
      </w:r>
      <w:r w:rsidRPr="00B50EB5">
        <w:rPr>
          <w:rFonts w:asciiTheme="minorHAnsi" w:hAnsiTheme="minorHAnsi" w:cstheme="minorHAnsi"/>
          <w:kern w:val="0"/>
        </w:rPr>
        <w:t xml:space="preserve"> to suitable models of P2/N95 particulate respirators</w:t>
      </w:r>
    </w:p>
    <w:p w14:paraId="4AF99F49" w14:textId="77777777" w:rsidR="009B4C76" w:rsidRDefault="009B4C76" w:rsidP="009B4C76">
      <w:pPr>
        <w:pStyle w:val="NumberedParagraphs-MOH"/>
        <w:numPr>
          <w:ilvl w:val="0"/>
          <w:numId w:val="37"/>
        </w:numPr>
        <w:spacing w:before="0"/>
        <w:ind w:right="0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will continue to regularly undertake fit testing in accordance with the AS/NZS 1715:2009 standard for respiratory devices</w:t>
      </w:r>
    </w:p>
    <w:p w14:paraId="65609C58" w14:textId="77777777" w:rsidR="009B4C76" w:rsidRDefault="009B4C76" w:rsidP="009B4C76">
      <w:pPr>
        <w:pStyle w:val="NumberedParagraphs-MOH"/>
        <w:numPr>
          <w:ilvl w:val="0"/>
          <w:numId w:val="37"/>
        </w:numPr>
        <w:spacing w:before="0"/>
        <w:ind w:right="0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theme="minorHAnsi"/>
          <w:kern w:val="0"/>
        </w:rPr>
        <w:t>will undertake fit testing for any new staff prior to utilising P2/N95 particulate respirators for medical purposes</w:t>
      </w:r>
      <w:bookmarkEnd w:id="2"/>
      <w:r>
        <w:rPr>
          <w:rFonts w:asciiTheme="minorHAnsi" w:hAnsiTheme="minorHAnsi" w:cstheme="minorHAnsi"/>
          <w:kern w:val="0"/>
        </w:rPr>
        <w:t>.</w:t>
      </w:r>
    </w:p>
    <w:p w14:paraId="465ABA3A" w14:textId="6B247495" w:rsidR="009B4C76" w:rsidRDefault="009B4C76" w:rsidP="009B4C76">
      <w:pPr>
        <w:spacing w:line="360" w:lineRule="auto"/>
        <w:contextualSpacing/>
        <w:rPr>
          <w:rFonts w:cs="Arial"/>
          <w:sz w:val="20"/>
        </w:rPr>
      </w:pPr>
    </w:p>
    <w:p w14:paraId="709956B0" w14:textId="250D37CC" w:rsidR="008E1EED" w:rsidRPr="00066D25" w:rsidRDefault="008E1EED" w:rsidP="009B4C76">
      <w:pPr>
        <w:spacing w:line="360" w:lineRule="auto"/>
        <w:contextualSpacing/>
        <w:rPr>
          <w:rFonts w:cs="Arial"/>
          <w:sz w:val="20"/>
        </w:rPr>
      </w:pPr>
      <w:r>
        <w:rPr>
          <w:rFonts w:cs="Arial"/>
          <w:sz w:val="20"/>
        </w:rPr>
        <w:t>Please indicate which mask you</w:t>
      </w:r>
      <w:r w:rsidR="00AE1191">
        <w:rPr>
          <w:rFonts w:cs="Arial"/>
          <w:sz w:val="20"/>
        </w:rPr>
        <w:t xml:space="preserve"> or you team</w:t>
      </w:r>
      <w:r>
        <w:rPr>
          <w:rFonts w:cs="Arial"/>
          <w:sz w:val="20"/>
        </w:rPr>
        <w:t xml:space="preserve"> have been fit tested for</w:t>
      </w:r>
      <w:r w:rsidR="00AE1191">
        <w:rPr>
          <w:rFonts w:cs="Arial"/>
          <w:sz w:val="20"/>
        </w:rPr>
        <w:t>:</w:t>
      </w:r>
    </w:p>
    <w:p w14:paraId="07C33267" w14:textId="3E712AF9" w:rsidR="002878DC" w:rsidRDefault="00AD7E9B" w:rsidP="002878DC">
      <w:sdt>
        <w:sdtPr>
          <w:id w:val="1498915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78DC">
            <w:rPr>
              <w:rFonts w:ascii="MS Gothic" w:eastAsia="MS Gothic" w:hAnsi="MS Gothic" w:hint="eastAsia"/>
            </w:rPr>
            <w:t>☐</w:t>
          </w:r>
        </w:sdtContent>
      </w:sdt>
      <w:r w:rsidR="002878DC">
        <w:t xml:space="preserve"> </w:t>
      </w:r>
      <w:r w:rsidR="000F213C">
        <w:t>3M 1870+</w:t>
      </w:r>
    </w:p>
    <w:p w14:paraId="28391F99" w14:textId="4A827A53" w:rsidR="008E1EED" w:rsidRDefault="00AD7E9B" w:rsidP="002878DC">
      <w:sdt>
        <w:sdtPr>
          <w:id w:val="188193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D3D">
            <w:rPr>
              <w:rFonts w:ascii="MS Gothic" w:eastAsia="MS Gothic" w:hAnsi="MS Gothic" w:hint="eastAsia"/>
            </w:rPr>
            <w:t>☐</w:t>
          </w:r>
        </w:sdtContent>
      </w:sdt>
      <w:r w:rsidR="005E2D3D">
        <w:t xml:space="preserve"> </w:t>
      </w:r>
      <w:r w:rsidR="004B5AA5">
        <w:t>3M 9320A+ Aura</w:t>
      </w:r>
    </w:p>
    <w:p w14:paraId="59275224" w14:textId="2DEA95ED" w:rsidR="00AE1191" w:rsidRDefault="00AD7E9B" w:rsidP="002878DC">
      <w:sdt>
        <w:sdtPr>
          <w:id w:val="-33839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191">
            <w:rPr>
              <w:rFonts w:ascii="MS Gothic" w:eastAsia="MS Gothic" w:hAnsi="MS Gothic" w:hint="eastAsia"/>
            </w:rPr>
            <w:t>☐</w:t>
          </w:r>
        </w:sdtContent>
      </w:sdt>
      <w:r w:rsidR="00AE1191">
        <w:t xml:space="preserve"> </w:t>
      </w:r>
      <w:r w:rsidR="004B5AA5">
        <w:t>Drag</w:t>
      </w:r>
      <w:r>
        <w:t>er</w:t>
      </w:r>
      <w:r w:rsidR="004B5AA5">
        <w:t xml:space="preserve"> Xplore 1720C</w:t>
      </w:r>
    </w:p>
    <w:p w14:paraId="665D36AA" w14:textId="7104E87A" w:rsidR="00AE1191" w:rsidRDefault="00AD7E9B" w:rsidP="00AE1191">
      <w:sdt>
        <w:sdtPr>
          <w:id w:val="1220479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191">
            <w:rPr>
              <w:rFonts w:ascii="MS Gothic" w:eastAsia="MS Gothic" w:hAnsi="MS Gothic" w:hint="eastAsia"/>
            </w:rPr>
            <w:t>☐</w:t>
          </w:r>
        </w:sdtContent>
      </w:sdt>
      <w:r w:rsidR="00AE1191">
        <w:t xml:space="preserve"> </w:t>
      </w:r>
      <w:r w:rsidR="004B5AA5">
        <w:t>3M 1860S</w:t>
      </w:r>
      <w:r w:rsidR="00AE1191">
        <w:t xml:space="preserve"> </w:t>
      </w:r>
    </w:p>
    <w:p w14:paraId="7C29B04B" w14:textId="77777777" w:rsidR="00AE1191" w:rsidRDefault="00AE1191" w:rsidP="002878DC"/>
    <w:p w14:paraId="79DBE794" w14:textId="77777777" w:rsidR="008E1EED" w:rsidRDefault="008E1EED" w:rsidP="002878DC"/>
    <w:p w14:paraId="44D7040D" w14:textId="77777777" w:rsidR="002878DC" w:rsidRDefault="002878DC" w:rsidP="009B4C76">
      <w:pPr>
        <w:spacing w:line="260" w:lineRule="atLeast"/>
        <w:jc w:val="both"/>
        <w:rPr>
          <w:rFonts w:cs="Arial"/>
          <w:sz w:val="20"/>
          <w:lang w:eastAsia="en-US"/>
        </w:rPr>
      </w:pPr>
    </w:p>
    <w:p w14:paraId="25F286F4" w14:textId="77777777" w:rsidR="009B4C76" w:rsidRDefault="009B4C76" w:rsidP="009B4C76">
      <w:pPr>
        <w:spacing w:line="260" w:lineRule="atLeast"/>
        <w:jc w:val="both"/>
        <w:rPr>
          <w:rFonts w:cs="Arial"/>
          <w:b/>
          <w:bCs/>
          <w:sz w:val="20"/>
          <w:lang w:eastAsia="en-US"/>
        </w:rPr>
      </w:pPr>
      <w:r>
        <w:rPr>
          <w:rFonts w:cs="Arial"/>
          <w:b/>
          <w:bCs/>
          <w:sz w:val="20"/>
          <w:lang w:eastAsia="en-US"/>
        </w:rPr>
        <w:t>I confirm that the statement in this form is true.</w:t>
      </w:r>
    </w:p>
    <w:p w14:paraId="642FFC9B" w14:textId="77777777" w:rsidR="009B4C76" w:rsidRDefault="009B4C76" w:rsidP="009B4C76">
      <w:pPr>
        <w:spacing w:line="260" w:lineRule="atLeast"/>
        <w:jc w:val="both"/>
        <w:rPr>
          <w:rFonts w:cs="Arial"/>
          <w:sz w:val="20"/>
          <w:lang w:eastAsia="en-US"/>
        </w:rPr>
      </w:pPr>
    </w:p>
    <w:tbl>
      <w:tblPr>
        <w:tblStyle w:val="TableGrid"/>
        <w:tblW w:w="9077" w:type="dxa"/>
        <w:tblLook w:val="04A0" w:firstRow="1" w:lastRow="0" w:firstColumn="1" w:lastColumn="0" w:noHBand="0" w:noVBand="1"/>
      </w:tblPr>
      <w:tblGrid>
        <w:gridCol w:w="2977"/>
        <w:gridCol w:w="6100"/>
      </w:tblGrid>
      <w:tr w:rsidR="009B4C76" w14:paraId="7898D2D9" w14:textId="77777777" w:rsidTr="00A111BD"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FAA878" w14:textId="77777777" w:rsidR="009B4C76" w:rsidRDefault="009B4C76" w:rsidP="00A111BD">
            <w:pPr>
              <w:jc w:val="both"/>
              <w:rPr>
                <w:rFonts w:cs="Arial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Signature of person declaring: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B51E" w14:textId="77777777" w:rsidR="009B4C76" w:rsidRDefault="009B4C76" w:rsidP="00A111BD">
            <w:pPr>
              <w:spacing w:line="260" w:lineRule="atLeast"/>
              <w:jc w:val="both"/>
              <w:rPr>
                <w:rFonts w:cs="Arial"/>
                <w:sz w:val="20"/>
                <w:lang w:eastAsia="en-US"/>
              </w:rPr>
            </w:pPr>
          </w:p>
          <w:p w14:paraId="04BA4294" w14:textId="77777777" w:rsidR="009B4C76" w:rsidRDefault="009B4C76" w:rsidP="00A111BD">
            <w:pPr>
              <w:spacing w:line="260" w:lineRule="atLeast"/>
              <w:jc w:val="both"/>
              <w:rPr>
                <w:rFonts w:cs="Arial"/>
                <w:sz w:val="20"/>
                <w:lang w:eastAsia="en-US"/>
              </w:rPr>
            </w:pPr>
          </w:p>
        </w:tc>
      </w:tr>
    </w:tbl>
    <w:p w14:paraId="19DDB9AF" w14:textId="77777777" w:rsidR="009B4C76" w:rsidRDefault="009B4C76" w:rsidP="009B4C76">
      <w:pPr>
        <w:spacing w:line="260" w:lineRule="atLeast"/>
        <w:rPr>
          <w:rFonts w:cs="Arial"/>
          <w:sz w:val="20"/>
          <w:lang w:val="en-AU" w:eastAsia="en-US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9B4C76" w14:paraId="6243D8C4" w14:textId="77777777" w:rsidTr="00A111BD">
        <w:trPr>
          <w:trHeight w:val="556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2922F2" w14:textId="77777777" w:rsidR="009B4C76" w:rsidRDefault="009B4C76" w:rsidP="00A111BD">
            <w:pPr>
              <w:ind w:firstLine="175"/>
              <w:jc w:val="both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i/>
                <w:iCs/>
                <w:sz w:val="18"/>
                <w:szCs w:val="18"/>
                <w:lang w:eastAsia="en-US"/>
              </w:rPr>
              <w:t>Date: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9CD8" w14:textId="77777777" w:rsidR="009B4C76" w:rsidRDefault="009B4C76" w:rsidP="00A111BD">
            <w:pPr>
              <w:spacing w:line="260" w:lineRule="atLeast"/>
              <w:ind w:hanging="279"/>
              <w:jc w:val="right"/>
              <w:rPr>
                <w:rFonts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5FDFD049" w14:textId="77777777" w:rsidR="009B4C76" w:rsidRDefault="009B4C76" w:rsidP="009B4C76">
      <w:pPr>
        <w:spacing w:line="260" w:lineRule="atLeast"/>
        <w:rPr>
          <w:rFonts w:cs="Arial"/>
          <w:sz w:val="20"/>
          <w:lang w:val="en-AU" w:eastAsia="en-US"/>
        </w:rPr>
      </w:pPr>
    </w:p>
    <w:p w14:paraId="1E381FEE" w14:textId="12C97DE1" w:rsidR="009D16AD" w:rsidRDefault="009D16AD" w:rsidP="009D16AD"/>
    <w:p w14:paraId="56EED45D" w14:textId="228FF915" w:rsidR="007B5393" w:rsidRDefault="007B5393" w:rsidP="009D16AD"/>
    <w:p w14:paraId="316353C8" w14:textId="77777777" w:rsidR="007B5393" w:rsidRDefault="007B5393" w:rsidP="009D16AD"/>
    <w:bookmarkEnd w:id="0"/>
    <w:bookmarkEnd w:id="1"/>
    <w:sectPr w:rsidR="007B5393" w:rsidSect="009D16AD">
      <w:headerReference w:type="default" r:id="rId11"/>
      <w:pgSz w:w="11907" w:h="16834" w:code="9"/>
      <w:pgMar w:top="1434" w:right="720" w:bottom="720" w:left="720" w:header="284" w:footer="425" w:gutter="284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67C78" w14:textId="77777777" w:rsidR="00BC0116" w:rsidRDefault="00BC0116">
      <w:r>
        <w:separator/>
      </w:r>
    </w:p>
    <w:p w14:paraId="0031D6DF" w14:textId="77777777" w:rsidR="00BC0116" w:rsidRDefault="00BC0116"/>
  </w:endnote>
  <w:endnote w:type="continuationSeparator" w:id="0">
    <w:p w14:paraId="70762D71" w14:textId="77777777" w:rsidR="00BC0116" w:rsidRDefault="00BC0116">
      <w:r>
        <w:continuationSeparator/>
      </w:r>
    </w:p>
    <w:p w14:paraId="00BA3C8D" w14:textId="77777777" w:rsidR="00BC0116" w:rsidRDefault="00BC0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Mäori">
    <w:altName w:val="Arial"/>
    <w:charset w:val="00"/>
    <w:family w:val="auto"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82AB6" w14:textId="77777777" w:rsidR="00BC0116" w:rsidRPr="00A26E6B" w:rsidRDefault="00BC0116" w:rsidP="00A26E6B"/>
  </w:footnote>
  <w:footnote w:type="continuationSeparator" w:id="0">
    <w:p w14:paraId="4308F357" w14:textId="77777777" w:rsidR="00BC0116" w:rsidRDefault="00BC0116">
      <w:r>
        <w:continuationSeparator/>
      </w:r>
    </w:p>
    <w:p w14:paraId="496C1B4F" w14:textId="77777777" w:rsidR="00BC0116" w:rsidRDefault="00BC0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3B78C" w14:textId="0B33B318" w:rsidR="00166C5C" w:rsidRDefault="00372A25">
    <w:r>
      <w:rPr>
        <w:noProof/>
        <w:lang w:eastAsia="en-NZ"/>
      </w:rPr>
      <w:drawing>
        <wp:anchor distT="0" distB="0" distL="114300" distR="114300" simplePos="0" relativeHeight="251665408" behindDoc="0" locked="0" layoutInCell="1" allowOverlap="1" wp14:anchorId="596A5631" wp14:editId="5F7971A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6000" cy="900000"/>
          <wp:effectExtent l="0" t="0" r="0" b="190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VID-19 (novel coronavirus) 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6C5C">
      <w:rPr>
        <w:noProof/>
        <w:lang w:eastAsia="en-NZ"/>
      </w:rPr>
      <w:drawing>
        <wp:anchor distT="0" distB="0" distL="114300" distR="114300" simplePos="0" relativeHeight="251663360" behindDoc="0" locked="0" layoutInCell="1" allowOverlap="1" wp14:anchorId="5B255757" wp14:editId="42948A8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710000" cy="720000"/>
          <wp:effectExtent l="0" t="0" r="0" b="4445"/>
          <wp:wrapNone/>
          <wp:docPr id="10" name="Pictur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VID-19 (novel coronavirus) factsheet banner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07458"/>
    <w:multiLevelType w:val="hybridMultilevel"/>
    <w:tmpl w:val="B2AAB786"/>
    <w:lvl w:ilvl="0" w:tplc="0AD0284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abstractNum w:abstractNumId="2" w15:restartNumberingAfterBreak="0">
    <w:nsid w:val="052041F9"/>
    <w:multiLevelType w:val="hybridMultilevel"/>
    <w:tmpl w:val="ABAC7CB8"/>
    <w:lvl w:ilvl="0" w:tplc="614058B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560" w:hanging="360"/>
      </w:pPr>
    </w:lvl>
    <w:lvl w:ilvl="2" w:tplc="1409001B">
      <w:start w:val="1"/>
      <w:numFmt w:val="lowerRoman"/>
      <w:lvlText w:val="%3."/>
      <w:lvlJc w:val="right"/>
      <w:pPr>
        <w:ind w:left="2280" w:hanging="180"/>
      </w:pPr>
    </w:lvl>
    <w:lvl w:ilvl="3" w:tplc="1409000F" w:tentative="1">
      <w:start w:val="1"/>
      <w:numFmt w:val="decimal"/>
      <w:lvlText w:val="%4."/>
      <w:lvlJc w:val="left"/>
      <w:pPr>
        <w:ind w:left="3000" w:hanging="360"/>
      </w:pPr>
    </w:lvl>
    <w:lvl w:ilvl="4" w:tplc="14090019" w:tentative="1">
      <w:start w:val="1"/>
      <w:numFmt w:val="lowerLetter"/>
      <w:lvlText w:val="%5."/>
      <w:lvlJc w:val="left"/>
      <w:pPr>
        <w:ind w:left="3720" w:hanging="360"/>
      </w:pPr>
    </w:lvl>
    <w:lvl w:ilvl="5" w:tplc="1409001B" w:tentative="1">
      <w:start w:val="1"/>
      <w:numFmt w:val="lowerRoman"/>
      <w:lvlText w:val="%6."/>
      <w:lvlJc w:val="right"/>
      <w:pPr>
        <w:ind w:left="4440" w:hanging="180"/>
      </w:pPr>
    </w:lvl>
    <w:lvl w:ilvl="6" w:tplc="1409000F" w:tentative="1">
      <w:start w:val="1"/>
      <w:numFmt w:val="decimal"/>
      <w:lvlText w:val="%7."/>
      <w:lvlJc w:val="left"/>
      <w:pPr>
        <w:ind w:left="5160" w:hanging="360"/>
      </w:pPr>
    </w:lvl>
    <w:lvl w:ilvl="7" w:tplc="14090019" w:tentative="1">
      <w:start w:val="1"/>
      <w:numFmt w:val="lowerLetter"/>
      <w:lvlText w:val="%8."/>
      <w:lvlJc w:val="left"/>
      <w:pPr>
        <w:ind w:left="5880" w:hanging="360"/>
      </w:pPr>
    </w:lvl>
    <w:lvl w:ilvl="8" w:tplc="1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7BA0EC1"/>
    <w:multiLevelType w:val="hybridMultilevel"/>
    <w:tmpl w:val="0FDE2E92"/>
    <w:lvl w:ilvl="0" w:tplc="9B36D55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E4FE8"/>
    <w:multiLevelType w:val="hybridMultilevel"/>
    <w:tmpl w:val="839C56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87000"/>
    <w:multiLevelType w:val="hybridMultilevel"/>
    <w:tmpl w:val="D1508736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1023BAD"/>
    <w:multiLevelType w:val="hybridMultilevel"/>
    <w:tmpl w:val="4830DBB8"/>
    <w:lvl w:ilvl="0" w:tplc="AEE29EB8">
      <w:start w:val="1"/>
      <w:numFmt w:val="bullet"/>
      <w:lvlText w:val="•"/>
      <w:lvlJc w:val="left"/>
      <w:pPr>
        <w:ind w:left="246" w:hanging="134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A89C032A">
      <w:start w:val="1"/>
      <w:numFmt w:val="bullet"/>
      <w:lvlText w:val="•"/>
      <w:lvlJc w:val="left"/>
      <w:pPr>
        <w:ind w:left="464" w:hanging="134"/>
      </w:pPr>
      <w:rPr>
        <w:rFonts w:hint="default"/>
      </w:rPr>
    </w:lvl>
    <w:lvl w:ilvl="2" w:tplc="AFB65F98">
      <w:start w:val="1"/>
      <w:numFmt w:val="bullet"/>
      <w:lvlText w:val="•"/>
      <w:lvlJc w:val="left"/>
      <w:pPr>
        <w:ind w:left="682" w:hanging="134"/>
      </w:pPr>
      <w:rPr>
        <w:rFonts w:hint="default"/>
      </w:rPr>
    </w:lvl>
    <w:lvl w:ilvl="3" w:tplc="A148FA04">
      <w:start w:val="1"/>
      <w:numFmt w:val="bullet"/>
      <w:lvlText w:val="•"/>
      <w:lvlJc w:val="left"/>
      <w:pPr>
        <w:ind w:left="900" w:hanging="134"/>
      </w:pPr>
      <w:rPr>
        <w:rFonts w:hint="default"/>
      </w:rPr>
    </w:lvl>
    <w:lvl w:ilvl="4" w:tplc="F490CA92">
      <w:start w:val="1"/>
      <w:numFmt w:val="bullet"/>
      <w:lvlText w:val="•"/>
      <w:lvlJc w:val="left"/>
      <w:pPr>
        <w:ind w:left="1118" w:hanging="134"/>
      </w:pPr>
      <w:rPr>
        <w:rFonts w:hint="default"/>
      </w:rPr>
    </w:lvl>
    <w:lvl w:ilvl="5" w:tplc="B9903E90">
      <w:start w:val="1"/>
      <w:numFmt w:val="bullet"/>
      <w:lvlText w:val="•"/>
      <w:lvlJc w:val="left"/>
      <w:pPr>
        <w:ind w:left="1336" w:hanging="134"/>
      </w:pPr>
      <w:rPr>
        <w:rFonts w:hint="default"/>
      </w:rPr>
    </w:lvl>
    <w:lvl w:ilvl="6" w:tplc="811ED8BC">
      <w:start w:val="1"/>
      <w:numFmt w:val="bullet"/>
      <w:lvlText w:val="•"/>
      <w:lvlJc w:val="left"/>
      <w:pPr>
        <w:ind w:left="1554" w:hanging="134"/>
      </w:pPr>
      <w:rPr>
        <w:rFonts w:hint="default"/>
      </w:rPr>
    </w:lvl>
    <w:lvl w:ilvl="7" w:tplc="20BC151E">
      <w:start w:val="1"/>
      <w:numFmt w:val="bullet"/>
      <w:lvlText w:val="•"/>
      <w:lvlJc w:val="left"/>
      <w:pPr>
        <w:ind w:left="1771" w:hanging="134"/>
      </w:pPr>
      <w:rPr>
        <w:rFonts w:hint="default"/>
      </w:rPr>
    </w:lvl>
    <w:lvl w:ilvl="8" w:tplc="80AA897C">
      <w:start w:val="1"/>
      <w:numFmt w:val="bullet"/>
      <w:lvlText w:val="•"/>
      <w:lvlJc w:val="left"/>
      <w:pPr>
        <w:ind w:left="1989" w:hanging="134"/>
      </w:pPr>
      <w:rPr>
        <w:rFonts w:hint="default"/>
      </w:rPr>
    </w:lvl>
  </w:abstractNum>
  <w:abstractNum w:abstractNumId="7" w15:restartNumberingAfterBreak="0">
    <w:nsid w:val="1915754A"/>
    <w:multiLevelType w:val="hybridMultilevel"/>
    <w:tmpl w:val="BE16CB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C6694"/>
    <w:multiLevelType w:val="hybridMultilevel"/>
    <w:tmpl w:val="27DA59F2"/>
    <w:lvl w:ilvl="0" w:tplc="F6EEA218">
      <w:start w:val="1"/>
      <w:numFmt w:val="bullet"/>
      <w:lvlText w:val="•"/>
      <w:lvlJc w:val="left"/>
      <w:pPr>
        <w:ind w:left="559" w:hanging="13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002E3EAE">
      <w:start w:val="1"/>
      <w:numFmt w:val="bullet"/>
      <w:lvlText w:val="•"/>
      <w:lvlJc w:val="left"/>
      <w:pPr>
        <w:ind w:left="808" w:hanging="134"/>
      </w:pPr>
      <w:rPr>
        <w:rFonts w:hint="default"/>
      </w:rPr>
    </w:lvl>
    <w:lvl w:ilvl="2" w:tplc="2D64B7B0">
      <w:start w:val="1"/>
      <w:numFmt w:val="bullet"/>
      <w:lvlText w:val="•"/>
      <w:lvlJc w:val="left"/>
      <w:pPr>
        <w:ind w:left="1057" w:hanging="134"/>
      </w:pPr>
      <w:rPr>
        <w:rFonts w:hint="default"/>
      </w:rPr>
    </w:lvl>
    <w:lvl w:ilvl="3" w:tplc="82F22056">
      <w:start w:val="1"/>
      <w:numFmt w:val="bullet"/>
      <w:lvlText w:val="•"/>
      <w:lvlJc w:val="left"/>
      <w:pPr>
        <w:ind w:left="1306" w:hanging="134"/>
      </w:pPr>
      <w:rPr>
        <w:rFonts w:hint="default"/>
      </w:rPr>
    </w:lvl>
    <w:lvl w:ilvl="4" w:tplc="D920647A">
      <w:start w:val="1"/>
      <w:numFmt w:val="bullet"/>
      <w:lvlText w:val="•"/>
      <w:lvlJc w:val="left"/>
      <w:pPr>
        <w:ind w:left="1556" w:hanging="134"/>
      </w:pPr>
      <w:rPr>
        <w:rFonts w:hint="default"/>
      </w:rPr>
    </w:lvl>
    <w:lvl w:ilvl="5" w:tplc="24E6088C">
      <w:start w:val="1"/>
      <w:numFmt w:val="bullet"/>
      <w:lvlText w:val="•"/>
      <w:lvlJc w:val="left"/>
      <w:pPr>
        <w:ind w:left="1805" w:hanging="134"/>
      </w:pPr>
      <w:rPr>
        <w:rFonts w:hint="default"/>
      </w:rPr>
    </w:lvl>
    <w:lvl w:ilvl="6" w:tplc="273217BC">
      <w:start w:val="1"/>
      <w:numFmt w:val="bullet"/>
      <w:lvlText w:val="•"/>
      <w:lvlJc w:val="left"/>
      <w:pPr>
        <w:ind w:left="2054" w:hanging="134"/>
      </w:pPr>
      <w:rPr>
        <w:rFonts w:hint="default"/>
      </w:rPr>
    </w:lvl>
    <w:lvl w:ilvl="7" w:tplc="FCFE4A4A">
      <w:start w:val="1"/>
      <w:numFmt w:val="bullet"/>
      <w:lvlText w:val="•"/>
      <w:lvlJc w:val="left"/>
      <w:pPr>
        <w:ind w:left="2303" w:hanging="134"/>
      </w:pPr>
      <w:rPr>
        <w:rFonts w:hint="default"/>
      </w:rPr>
    </w:lvl>
    <w:lvl w:ilvl="8" w:tplc="47085256">
      <w:start w:val="1"/>
      <w:numFmt w:val="bullet"/>
      <w:lvlText w:val="•"/>
      <w:lvlJc w:val="left"/>
      <w:pPr>
        <w:ind w:left="2552" w:hanging="134"/>
      </w:pPr>
      <w:rPr>
        <w:rFonts w:hint="default"/>
      </w:rPr>
    </w:lvl>
  </w:abstractNum>
  <w:abstractNum w:abstractNumId="9" w15:restartNumberingAfterBreak="0">
    <w:nsid w:val="1AD22446"/>
    <w:multiLevelType w:val="hybridMultilevel"/>
    <w:tmpl w:val="82B031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65D06"/>
    <w:multiLevelType w:val="hybridMultilevel"/>
    <w:tmpl w:val="0C0C934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2C3CC1"/>
    <w:multiLevelType w:val="hybridMultilevel"/>
    <w:tmpl w:val="EEF8345E"/>
    <w:lvl w:ilvl="0" w:tplc="5B960B98">
      <w:start w:val="1"/>
      <w:numFmt w:val="bullet"/>
      <w:lvlText w:val="•"/>
      <w:lvlJc w:val="left"/>
      <w:pPr>
        <w:ind w:left="1984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3A3EAE6C">
      <w:start w:val="1"/>
      <w:numFmt w:val="bullet"/>
      <w:lvlText w:val="•"/>
      <w:lvlJc w:val="left"/>
      <w:pPr>
        <w:ind w:left="2808" w:hanging="284"/>
      </w:pPr>
      <w:rPr>
        <w:rFonts w:hint="default"/>
      </w:rPr>
    </w:lvl>
    <w:lvl w:ilvl="2" w:tplc="0E4E143C">
      <w:start w:val="1"/>
      <w:numFmt w:val="bullet"/>
      <w:lvlText w:val="•"/>
      <w:lvlJc w:val="left"/>
      <w:pPr>
        <w:ind w:left="3632" w:hanging="284"/>
      </w:pPr>
      <w:rPr>
        <w:rFonts w:hint="default"/>
      </w:rPr>
    </w:lvl>
    <w:lvl w:ilvl="3" w:tplc="B79A0BDC">
      <w:start w:val="1"/>
      <w:numFmt w:val="bullet"/>
      <w:lvlText w:val="•"/>
      <w:lvlJc w:val="left"/>
      <w:pPr>
        <w:ind w:left="4456" w:hanging="284"/>
      </w:pPr>
      <w:rPr>
        <w:rFonts w:hint="default"/>
      </w:rPr>
    </w:lvl>
    <w:lvl w:ilvl="4" w:tplc="53B018D4">
      <w:start w:val="1"/>
      <w:numFmt w:val="bullet"/>
      <w:lvlText w:val="•"/>
      <w:lvlJc w:val="left"/>
      <w:pPr>
        <w:ind w:left="5280" w:hanging="284"/>
      </w:pPr>
      <w:rPr>
        <w:rFonts w:hint="default"/>
      </w:rPr>
    </w:lvl>
    <w:lvl w:ilvl="5" w:tplc="E0EC6604">
      <w:start w:val="1"/>
      <w:numFmt w:val="bullet"/>
      <w:lvlText w:val="•"/>
      <w:lvlJc w:val="left"/>
      <w:pPr>
        <w:ind w:left="6104" w:hanging="284"/>
      </w:pPr>
      <w:rPr>
        <w:rFonts w:hint="default"/>
      </w:rPr>
    </w:lvl>
    <w:lvl w:ilvl="6" w:tplc="400A10A6">
      <w:start w:val="1"/>
      <w:numFmt w:val="bullet"/>
      <w:lvlText w:val="•"/>
      <w:lvlJc w:val="left"/>
      <w:pPr>
        <w:ind w:left="6929" w:hanging="284"/>
      </w:pPr>
      <w:rPr>
        <w:rFonts w:hint="default"/>
      </w:rPr>
    </w:lvl>
    <w:lvl w:ilvl="7" w:tplc="153C0546">
      <w:start w:val="1"/>
      <w:numFmt w:val="bullet"/>
      <w:lvlText w:val="•"/>
      <w:lvlJc w:val="left"/>
      <w:pPr>
        <w:ind w:left="7753" w:hanging="284"/>
      </w:pPr>
      <w:rPr>
        <w:rFonts w:hint="default"/>
      </w:rPr>
    </w:lvl>
    <w:lvl w:ilvl="8" w:tplc="90B4C0C6">
      <w:start w:val="1"/>
      <w:numFmt w:val="bullet"/>
      <w:lvlText w:val="•"/>
      <w:lvlJc w:val="left"/>
      <w:pPr>
        <w:ind w:left="8577" w:hanging="284"/>
      </w:pPr>
      <w:rPr>
        <w:rFonts w:hint="default"/>
      </w:rPr>
    </w:lvl>
  </w:abstractNum>
  <w:abstractNum w:abstractNumId="12" w15:restartNumberingAfterBreak="0">
    <w:nsid w:val="23DC7796"/>
    <w:multiLevelType w:val="multilevel"/>
    <w:tmpl w:val="38243F0A"/>
    <w:lvl w:ilvl="0">
      <w:start w:val="1"/>
      <w:numFmt w:val="decimal"/>
      <w:pStyle w:val="Numb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pStyle w:val="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6B82D6F"/>
    <w:multiLevelType w:val="hybridMultilevel"/>
    <w:tmpl w:val="6C186060"/>
    <w:lvl w:ilvl="0" w:tplc="C15451FC">
      <w:start w:val="1"/>
      <w:numFmt w:val="bullet"/>
      <w:lvlText w:val="•"/>
      <w:lvlJc w:val="left"/>
      <w:pPr>
        <w:ind w:left="2267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C2804FC4">
      <w:start w:val="1"/>
      <w:numFmt w:val="bullet"/>
      <w:lvlText w:val="•"/>
      <w:lvlJc w:val="left"/>
      <w:pPr>
        <w:ind w:left="3231" w:hanging="284"/>
      </w:pPr>
      <w:rPr>
        <w:rFonts w:hint="default"/>
      </w:rPr>
    </w:lvl>
    <w:lvl w:ilvl="2" w:tplc="7B56FBF2">
      <w:start w:val="1"/>
      <w:numFmt w:val="bullet"/>
      <w:lvlText w:val="•"/>
      <w:lvlJc w:val="left"/>
      <w:pPr>
        <w:ind w:left="4195" w:hanging="284"/>
      </w:pPr>
      <w:rPr>
        <w:rFonts w:hint="default"/>
      </w:rPr>
    </w:lvl>
    <w:lvl w:ilvl="3" w:tplc="FF5C1366">
      <w:start w:val="1"/>
      <w:numFmt w:val="bullet"/>
      <w:lvlText w:val="•"/>
      <w:lvlJc w:val="left"/>
      <w:pPr>
        <w:ind w:left="5159" w:hanging="284"/>
      </w:pPr>
      <w:rPr>
        <w:rFonts w:hint="default"/>
      </w:rPr>
    </w:lvl>
    <w:lvl w:ilvl="4" w:tplc="B2CA8238">
      <w:start w:val="1"/>
      <w:numFmt w:val="bullet"/>
      <w:lvlText w:val="•"/>
      <w:lvlJc w:val="left"/>
      <w:pPr>
        <w:ind w:left="6122" w:hanging="284"/>
      </w:pPr>
      <w:rPr>
        <w:rFonts w:hint="default"/>
      </w:rPr>
    </w:lvl>
    <w:lvl w:ilvl="5" w:tplc="3378E1CC">
      <w:start w:val="1"/>
      <w:numFmt w:val="bullet"/>
      <w:lvlText w:val="•"/>
      <w:lvlJc w:val="left"/>
      <w:pPr>
        <w:ind w:left="7086" w:hanging="284"/>
      </w:pPr>
      <w:rPr>
        <w:rFonts w:hint="default"/>
      </w:rPr>
    </w:lvl>
    <w:lvl w:ilvl="6" w:tplc="DDFA6B44">
      <w:start w:val="1"/>
      <w:numFmt w:val="bullet"/>
      <w:lvlText w:val="•"/>
      <w:lvlJc w:val="left"/>
      <w:pPr>
        <w:ind w:left="8050" w:hanging="284"/>
      </w:pPr>
      <w:rPr>
        <w:rFonts w:hint="default"/>
      </w:rPr>
    </w:lvl>
    <w:lvl w:ilvl="7" w:tplc="7CA08396">
      <w:start w:val="1"/>
      <w:numFmt w:val="bullet"/>
      <w:lvlText w:val="•"/>
      <w:lvlJc w:val="left"/>
      <w:pPr>
        <w:ind w:left="9014" w:hanging="284"/>
      </w:pPr>
      <w:rPr>
        <w:rFonts w:hint="default"/>
      </w:rPr>
    </w:lvl>
    <w:lvl w:ilvl="8" w:tplc="A386EF5E">
      <w:start w:val="1"/>
      <w:numFmt w:val="bullet"/>
      <w:lvlText w:val="•"/>
      <w:lvlJc w:val="left"/>
      <w:pPr>
        <w:ind w:left="9977" w:hanging="284"/>
      </w:pPr>
      <w:rPr>
        <w:rFonts w:hint="default"/>
      </w:rPr>
    </w:lvl>
  </w:abstractNum>
  <w:abstractNum w:abstractNumId="14" w15:restartNumberingAfterBreak="0">
    <w:nsid w:val="28F57520"/>
    <w:multiLevelType w:val="singleLevel"/>
    <w:tmpl w:val="F3FE0FEA"/>
    <w:lvl w:ilvl="0">
      <w:start w:val="1"/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sz w:val="20"/>
      </w:rPr>
    </w:lvl>
  </w:abstractNum>
  <w:abstractNum w:abstractNumId="15" w15:restartNumberingAfterBreak="0">
    <w:nsid w:val="2D94347D"/>
    <w:multiLevelType w:val="hybridMultilevel"/>
    <w:tmpl w:val="CDC0E688"/>
    <w:lvl w:ilvl="0" w:tplc="AAE49842">
      <w:start w:val="1"/>
      <w:numFmt w:val="bullet"/>
      <w:lvlText w:val="•"/>
      <w:lvlJc w:val="left"/>
      <w:pPr>
        <w:ind w:left="1984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A3103622">
      <w:start w:val="1"/>
      <w:numFmt w:val="bullet"/>
      <w:lvlText w:val="•"/>
      <w:lvlJc w:val="left"/>
      <w:pPr>
        <w:ind w:left="2808" w:hanging="284"/>
      </w:pPr>
      <w:rPr>
        <w:rFonts w:hint="default"/>
      </w:rPr>
    </w:lvl>
    <w:lvl w:ilvl="2" w:tplc="2CC6F326">
      <w:start w:val="1"/>
      <w:numFmt w:val="bullet"/>
      <w:lvlText w:val="•"/>
      <w:lvlJc w:val="left"/>
      <w:pPr>
        <w:ind w:left="3632" w:hanging="284"/>
      </w:pPr>
      <w:rPr>
        <w:rFonts w:hint="default"/>
      </w:rPr>
    </w:lvl>
    <w:lvl w:ilvl="3" w:tplc="C026F318">
      <w:start w:val="1"/>
      <w:numFmt w:val="bullet"/>
      <w:lvlText w:val="•"/>
      <w:lvlJc w:val="left"/>
      <w:pPr>
        <w:ind w:left="4456" w:hanging="284"/>
      </w:pPr>
      <w:rPr>
        <w:rFonts w:hint="default"/>
      </w:rPr>
    </w:lvl>
    <w:lvl w:ilvl="4" w:tplc="8E1C6BD0">
      <w:start w:val="1"/>
      <w:numFmt w:val="bullet"/>
      <w:lvlText w:val="•"/>
      <w:lvlJc w:val="left"/>
      <w:pPr>
        <w:ind w:left="5280" w:hanging="284"/>
      </w:pPr>
      <w:rPr>
        <w:rFonts w:hint="default"/>
      </w:rPr>
    </w:lvl>
    <w:lvl w:ilvl="5" w:tplc="96EA3796">
      <w:start w:val="1"/>
      <w:numFmt w:val="bullet"/>
      <w:lvlText w:val="•"/>
      <w:lvlJc w:val="left"/>
      <w:pPr>
        <w:ind w:left="6104" w:hanging="284"/>
      </w:pPr>
      <w:rPr>
        <w:rFonts w:hint="default"/>
      </w:rPr>
    </w:lvl>
    <w:lvl w:ilvl="6" w:tplc="DF52DE2A">
      <w:start w:val="1"/>
      <w:numFmt w:val="bullet"/>
      <w:lvlText w:val="•"/>
      <w:lvlJc w:val="left"/>
      <w:pPr>
        <w:ind w:left="6929" w:hanging="284"/>
      </w:pPr>
      <w:rPr>
        <w:rFonts w:hint="default"/>
      </w:rPr>
    </w:lvl>
    <w:lvl w:ilvl="7" w:tplc="7D3E5354">
      <w:start w:val="1"/>
      <w:numFmt w:val="bullet"/>
      <w:lvlText w:val="•"/>
      <w:lvlJc w:val="left"/>
      <w:pPr>
        <w:ind w:left="7753" w:hanging="284"/>
      </w:pPr>
      <w:rPr>
        <w:rFonts w:hint="default"/>
      </w:rPr>
    </w:lvl>
    <w:lvl w:ilvl="8" w:tplc="0FE8A7AA">
      <w:start w:val="1"/>
      <w:numFmt w:val="bullet"/>
      <w:lvlText w:val="•"/>
      <w:lvlJc w:val="left"/>
      <w:pPr>
        <w:ind w:left="8577" w:hanging="284"/>
      </w:pPr>
      <w:rPr>
        <w:rFonts w:hint="default"/>
      </w:rPr>
    </w:lvl>
  </w:abstractNum>
  <w:abstractNum w:abstractNumId="16" w15:restartNumberingAfterBreak="0">
    <w:nsid w:val="31430E4A"/>
    <w:multiLevelType w:val="hybridMultilevel"/>
    <w:tmpl w:val="C4BE4BD4"/>
    <w:lvl w:ilvl="0" w:tplc="54ACCB78">
      <w:start w:val="1"/>
      <w:numFmt w:val="bullet"/>
      <w:lvlText w:val="•"/>
      <w:lvlJc w:val="left"/>
      <w:pPr>
        <w:ind w:left="623" w:hanging="284"/>
      </w:pPr>
      <w:rPr>
        <w:rFonts w:ascii="Arial Unicode MS" w:eastAsia="Arial Unicode MS" w:hAnsi="Arial Unicode MS" w:hint="default"/>
        <w:color w:val="FFFFFF"/>
        <w:w w:val="107"/>
        <w:sz w:val="21"/>
        <w:szCs w:val="21"/>
      </w:rPr>
    </w:lvl>
    <w:lvl w:ilvl="1" w:tplc="6EE81F12">
      <w:start w:val="1"/>
      <w:numFmt w:val="bullet"/>
      <w:lvlText w:val="•"/>
      <w:lvlJc w:val="left"/>
      <w:pPr>
        <w:ind w:left="926" w:hanging="284"/>
      </w:pPr>
      <w:rPr>
        <w:rFonts w:hint="default"/>
      </w:rPr>
    </w:lvl>
    <w:lvl w:ilvl="2" w:tplc="3D880680">
      <w:start w:val="1"/>
      <w:numFmt w:val="bullet"/>
      <w:lvlText w:val="•"/>
      <w:lvlJc w:val="left"/>
      <w:pPr>
        <w:ind w:left="1230" w:hanging="284"/>
      </w:pPr>
      <w:rPr>
        <w:rFonts w:hint="default"/>
      </w:rPr>
    </w:lvl>
    <w:lvl w:ilvl="3" w:tplc="B010C610">
      <w:start w:val="1"/>
      <w:numFmt w:val="bullet"/>
      <w:lvlText w:val="•"/>
      <w:lvlJc w:val="left"/>
      <w:pPr>
        <w:ind w:left="1533" w:hanging="284"/>
      </w:pPr>
      <w:rPr>
        <w:rFonts w:hint="default"/>
      </w:rPr>
    </w:lvl>
    <w:lvl w:ilvl="4" w:tplc="E6120074">
      <w:start w:val="1"/>
      <w:numFmt w:val="bullet"/>
      <w:lvlText w:val="•"/>
      <w:lvlJc w:val="left"/>
      <w:pPr>
        <w:ind w:left="1836" w:hanging="284"/>
      </w:pPr>
      <w:rPr>
        <w:rFonts w:hint="default"/>
      </w:rPr>
    </w:lvl>
    <w:lvl w:ilvl="5" w:tplc="CBC8627C">
      <w:start w:val="1"/>
      <w:numFmt w:val="bullet"/>
      <w:lvlText w:val="•"/>
      <w:lvlJc w:val="left"/>
      <w:pPr>
        <w:ind w:left="2140" w:hanging="284"/>
      </w:pPr>
      <w:rPr>
        <w:rFonts w:hint="default"/>
      </w:rPr>
    </w:lvl>
    <w:lvl w:ilvl="6" w:tplc="B9380D56">
      <w:start w:val="1"/>
      <w:numFmt w:val="bullet"/>
      <w:lvlText w:val="•"/>
      <w:lvlJc w:val="left"/>
      <w:pPr>
        <w:ind w:left="2443" w:hanging="284"/>
      </w:pPr>
      <w:rPr>
        <w:rFonts w:hint="default"/>
      </w:rPr>
    </w:lvl>
    <w:lvl w:ilvl="7" w:tplc="21BEC842">
      <w:start w:val="1"/>
      <w:numFmt w:val="bullet"/>
      <w:lvlText w:val="•"/>
      <w:lvlJc w:val="left"/>
      <w:pPr>
        <w:ind w:left="2746" w:hanging="284"/>
      </w:pPr>
      <w:rPr>
        <w:rFonts w:hint="default"/>
      </w:rPr>
    </w:lvl>
    <w:lvl w:ilvl="8" w:tplc="43B03AC2">
      <w:start w:val="1"/>
      <w:numFmt w:val="bullet"/>
      <w:lvlText w:val="•"/>
      <w:lvlJc w:val="left"/>
      <w:pPr>
        <w:ind w:left="3050" w:hanging="284"/>
      </w:pPr>
      <w:rPr>
        <w:rFonts w:hint="default"/>
      </w:rPr>
    </w:lvl>
  </w:abstractNum>
  <w:abstractNum w:abstractNumId="17" w15:restartNumberingAfterBreak="0">
    <w:nsid w:val="3174597C"/>
    <w:multiLevelType w:val="multilevel"/>
    <w:tmpl w:val="4BCA125E"/>
    <w:lvl w:ilvl="0">
      <w:start w:val="1"/>
      <w:numFmt w:val="decimal"/>
      <w:pStyle w:val="NumberedParagraphs-MOH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>
      <w:start w:val="1"/>
      <w:numFmt w:val="decimal"/>
      <w:pStyle w:val="ReportBody2-MOH"/>
      <w:lvlText w:val="%1.%2"/>
      <w:lvlJc w:val="left"/>
      <w:pPr>
        <w:tabs>
          <w:tab w:val="num" w:pos="493"/>
        </w:tabs>
        <w:ind w:left="987" w:hanging="494"/>
      </w:pPr>
      <w:rPr>
        <w:rFonts w:hint="default"/>
      </w:rPr>
    </w:lvl>
    <w:lvl w:ilvl="2">
      <w:start w:val="1"/>
      <w:numFmt w:val="decimal"/>
      <w:pStyle w:val="SecondLevelBullets-MOH"/>
      <w:lvlText w:val="%1.%2.%3"/>
      <w:lvlJc w:val="left"/>
      <w:pPr>
        <w:tabs>
          <w:tab w:val="num" w:pos="1554"/>
        </w:tabs>
        <w:ind w:left="155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3"/>
        </w:tabs>
        <w:ind w:left="17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3"/>
        </w:tabs>
        <w:ind w:left="22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3"/>
        </w:tabs>
        <w:ind w:left="27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3"/>
        </w:tabs>
        <w:ind w:left="32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3"/>
        </w:tabs>
        <w:ind w:left="37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3"/>
        </w:tabs>
        <w:ind w:left="4293" w:hanging="1440"/>
      </w:pPr>
      <w:rPr>
        <w:rFonts w:hint="default"/>
      </w:rPr>
    </w:lvl>
  </w:abstractNum>
  <w:abstractNum w:abstractNumId="18" w15:restartNumberingAfterBreak="0">
    <w:nsid w:val="3CA71F78"/>
    <w:multiLevelType w:val="hybridMultilevel"/>
    <w:tmpl w:val="0D76E58A"/>
    <w:lvl w:ilvl="0" w:tplc="33A80CE8">
      <w:start w:val="1"/>
      <w:numFmt w:val="bullet"/>
      <w:pStyle w:val="Dash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E20E8"/>
    <w:multiLevelType w:val="hybridMultilevel"/>
    <w:tmpl w:val="FD9CE56E"/>
    <w:lvl w:ilvl="0" w:tplc="84F4142A">
      <w:start w:val="1"/>
      <w:numFmt w:val="bullet"/>
      <w:pStyle w:val="TableDash"/>
      <w:lvlText w:val="–"/>
      <w:lvlJc w:val="left"/>
      <w:pPr>
        <w:tabs>
          <w:tab w:val="num" w:pos="567"/>
        </w:tabs>
        <w:ind w:left="567" w:hanging="283"/>
      </w:pPr>
      <w:rPr>
        <w:rFonts w:ascii="Arial Mäori" w:hAnsi="Arial Mäori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B4939"/>
    <w:multiLevelType w:val="hybridMultilevel"/>
    <w:tmpl w:val="B560C9E0"/>
    <w:lvl w:ilvl="0" w:tplc="5358D1F4">
      <w:start w:val="1"/>
      <w:numFmt w:val="bullet"/>
      <w:lvlText w:val="–"/>
      <w:lvlJc w:val="left"/>
      <w:pPr>
        <w:ind w:left="701" w:hanging="284"/>
      </w:pPr>
      <w:rPr>
        <w:rFonts w:ascii="Arial Black" w:eastAsia="Arial Black" w:hAnsi="Arial Black" w:hint="default"/>
        <w:b/>
        <w:bCs/>
        <w:sz w:val="21"/>
        <w:szCs w:val="21"/>
      </w:rPr>
    </w:lvl>
    <w:lvl w:ilvl="1" w:tplc="2D0A247C">
      <w:start w:val="1"/>
      <w:numFmt w:val="bullet"/>
      <w:lvlText w:val="•"/>
      <w:lvlJc w:val="left"/>
      <w:pPr>
        <w:ind w:left="1149" w:hanging="284"/>
      </w:pPr>
      <w:rPr>
        <w:rFonts w:hint="default"/>
      </w:rPr>
    </w:lvl>
    <w:lvl w:ilvl="2" w:tplc="014E8A48">
      <w:start w:val="1"/>
      <w:numFmt w:val="bullet"/>
      <w:lvlText w:val="•"/>
      <w:lvlJc w:val="left"/>
      <w:pPr>
        <w:ind w:left="1596" w:hanging="284"/>
      </w:pPr>
      <w:rPr>
        <w:rFonts w:hint="default"/>
      </w:rPr>
    </w:lvl>
    <w:lvl w:ilvl="3" w:tplc="62E68792">
      <w:start w:val="1"/>
      <w:numFmt w:val="bullet"/>
      <w:lvlText w:val="•"/>
      <w:lvlJc w:val="left"/>
      <w:pPr>
        <w:ind w:left="2044" w:hanging="284"/>
      </w:pPr>
      <w:rPr>
        <w:rFonts w:hint="default"/>
      </w:rPr>
    </w:lvl>
    <w:lvl w:ilvl="4" w:tplc="6BC03800">
      <w:start w:val="1"/>
      <w:numFmt w:val="bullet"/>
      <w:lvlText w:val="•"/>
      <w:lvlJc w:val="left"/>
      <w:pPr>
        <w:ind w:left="2492" w:hanging="284"/>
      </w:pPr>
      <w:rPr>
        <w:rFonts w:hint="default"/>
      </w:rPr>
    </w:lvl>
    <w:lvl w:ilvl="5" w:tplc="D62CF1AE">
      <w:start w:val="1"/>
      <w:numFmt w:val="bullet"/>
      <w:lvlText w:val="•"/>
      <w:lvlJc w:val="left"/>
      <w:pPr>
        <w:ind w:left="2940" w:hanging="284"/>
      </w:pPr>
      <w:rPr>
        <w:rFonts w:hint="default"/>
      </w:rPr>
    </w:lvl>
    <w:lvl w:ilvl="6" w:tplc="4AF656FE">
      <w:start w:val="1"/>
      <w:numFmt w:val="bullet"/>
      <w:lvlText w:val="•"/>
      <w:lvlJc w:val="left"/>
      <w:pPr>
        <w:ind w:left="3388" w:hanging="284"/>
      </w:pPr>
      <w:rPr>
        <w:rFonts w:hint="default"/>
      </w:rPr>
    </w:lvl>
    <w:lvl w:ilvl="7" w:tplc="B11C28E0">
      <w:start w:val="1"/>
      <w:numFmt w:val="bullet"/>
      <w:lvlText w:val="•"/>
      <w:lvlJc w:val="left"/>
      <w:pPr>
        <w:ind w:left="3836" w:hanging="284"/>
      </w:pPr>
      <w:rPr>
        <w:rFonts w:hint="default"/>
      </w:rPr>
    </w:lvl>
    <w:lvl w:ilvl="8" w:tplc="A2F2C1E6">
      <w:start w:val="1"/>
      <w:numFmt w:val="bullet"/>
      <w:lvlText w:val="•"/>
      <w:lvlJc w:val="left"/>
      <w:pPr>
        <w:ind w:left="4284" w:hanging="284"/>
      </w:pPr>
      <w:rPr>
        <w:rFonts w:hint="default"/>
      </w:rPr>
    </w:lvl>
  </w:abstractNum>
  <w:abstractNum w:abstractNumId="21" w15:restartNumberingAfterBreak="0">
    <w:nsid w:val="4D6856C8"/>
    <w:multiLevelType w:val="hybridMultilevel"/>
    <w:tmpl w:val="0338F8C0"/>
    <w:lvl w:ilvl="0" w:tplc="73FE36DE">
      <w:start w:val="1"/>
      <w:numFmt w:val="bullet"/>
      <w:lvlText w:val="•"/>
      <w:lvlJc w:val="left"/>
      <w:pPr>
        <w:ind w:left="245" w:hanging="134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3F32CFCA">
      <w:start w:val="1"/>
      <w:numFmt w:val="bullet"/>
      <w:lvlText w:val="•"/>
      <w:lvlJc w:val="left"/>
      <w:pPr>
        <w:ind w:left="494" w:hanging="134"/>
      </w:pPr>
      <w:rPr>
        <w:rFonts w:hint="default"/>
      </w:rPr>
    </w:lvl>
    <w:lvl w:ilvl="2" w:tplc="025CEB60">
      <w:start w:val="1"/>
      <w:numFmt w:val="bullet"/>
      <w:lvlText w:val="•"/>
      <w:lvlJc w:val="left"/>
      <w:pPr>
        <w:ind w:left="743" w:hanging="134"/>
      </w:pPr>
      <w:rPr>
        <w:rFonts w:hint="default"/>
      </w:rPr>
    </w:lvl>
    <w:lvl w:ilvl="3" w:tplc="5E0EC12A">
      <w:start w:val="1"/>
      <w:numFmt w:val="bullet"/>
      <w:lvlText w:val="•"/>
      <w:lvlJc w:val="left"/>
      <w:pPr>
        <w:ind w:left="993" w:hanging="134"/>
      </w:pPr>
      <w:rPr>
        <w:rFonts w:hint="default"/>
      </w:rPr>
    </w:lvl>
    <w:lvl w:ilvl="4" w:tplc="E8B04864">
      <w:start w:val="1"/>
      <w:numFmt w:val="bullet"/>
      <w:lvlText w:val="•"/>
      <w:lvlJc w:val="left"/>
      <w:pPr>
        <w:ind w:left="1242" w:hanging="134"/>
      </w:pPr>
      <w:rPr>
        <w:rFonts w:hint="default"/>
      </w:rPr>
    </w:lvl>
    <w:lvl w:ilvl="5" w:tplc="7EF0585E">
      <w:start w:val="1"/>
      <w:numFmt w:val="bullet"/>
      <w:lvlText w:val="•"/>
      <w:lvlJc w:val="left"/>
      <w:pPr>
        <w:ind w:left="1491" w:hanging="134"/>
      </w:pPr>
      <w:rPr>
        <w:rFonts w:hint="default"/>
      </w:rPr>
    </w:lvl>
    <w:lvl w:ilvl="6" w:tplc="7EC6F446">
      <w:start w:val="1"/>
      <w:numFmt w:val="bullet"/>
      <w:lvlText w:val="•"/>
      <w:lvlJc w:val="left"/>
      <w:pPr>
        <w:ind w:left="1740" w:hanging="134"/>
      </w:pPr>
      <w:rPr>
        <w:rFonts w:hint="default"/>
      </w:rPr>
    </w:lvl>
    <w:lvl w:ilvl="7" w:tplc="B4E0707E">
      <w:start w:val="1"/>
      <w:numFmt w:val="bullet"/>
      <w:lvlText w:val="•"/>
      <w:lvlJc w:val="left"/>
      <w:pPr>
        <w:ind w:left="1989" w:hanging="134"/>
      </w:pPr>
      <w:rPr>
        <w:rFonts w:hint="default"/>
      </w:rPr>
    </w:lvl>
    <w:lvl w:ilvl="8" w:tplc="30DCDC0C">
      <w:start w:val="1"/>
      <w:numFmt w:val="bullet"/>
      <w:lvlText w:val="•"/>
      <w:lvlJc w:val="left"/>
      <w:pPr>
        <w:ind w:left="2239" w:hanging="134"/>
      </w:pPr>
      <w:rPr>
        <w:rFonts w:hint="default"/>
      </w:rPr>
    </w:lvl>
  </w:abstractNum>
  <w:abstractNum w:abstractNumId="22" w15:restartNumberingAfterBreak="0">
    <w:nsid w:val="5B09314A"/>
    <w:multiLevelType w:val="multilevel"/>
    <w:tmpl w:val="7720957A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C724B65"/>
    <w:multiLevelType w:val="hybridMultilevel"/>
    <w:tmpl w:val="46E4FFEE"/>
    <w:lvl w:ilvl="0" w:tplc="EB0A854E">
      <w:start w:val="1"/>
      <w:numFmt w:val="bullet"/>
      <w:lvlText w:val="•"/>
      <w:lvlJc w:val="left"/>
      <w:pPr>
        <w:ind w:left="559" w:hanging="134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85E65D22">
      <w:start w:val="1"/>
      <w:numFmt w:val="bullet"/>
      <w:lvlText w:val="•"/>
      <w:lvlJc w:val="left"/>
      <w:pPr>
        <w:ind w:left="808" w:hanging="134"/>
      </w:pPr>
      <w:rPr>
        <w:rFonts w:hint="default"/>
      </w:rPr>
    </w:lvl>
    <w:lvl w:ilvl="2" w:tplc="69460D26">
      <w:start w:val="1"/>
      <w:numFmt w:val="bullet"/>
      <w:lvlText w:val="•"/>
      <w:lvlJc w:val="left"/>
      <w:pPr>
        <w:ind w:left="1058" w:hanging="134"/>
      </w:pPr>
      <w:rPr>
        <w:rFonts w:hint="default"/>
      </w:rPr>
    </w:lvl>
    <w:lvl w:ilvl="3" w:tplc="CD6AEA72">
      <w:start w:val="1"/>
      <w:numFmt w:val="bullet"/>
      <w:lvlText w:val="•"/>
      <w:lvlJc w:val="left"/>
      <w:pPr>
        <w:ind w:left="1307" w:hanging="134"/>
      </w:pPr>
      <w:rPr>
        <w:rFonts w:hint="default"/>
      </w:rPr>
    </w:lvl>
    <w:lvl w:ilvl="4" w:tplc="DCE6E408">
      <w:start w:val="1"/>
      <w:numFmt w:val="bullet"/>
      <w:lvlText w:val="•"/>
      <w:lvlJc w:val="left"/>
      <w:pPr>
        <w:ind w:left="1556" w:hanging="134"/>
      </w:pPr>
      <w:rPr>
        <w:rFonts w:hint="default"/>
      </w:rPr>
    </w:lvl>
    <w:lvl w:ilvl="5" w:tplc="C3182234">
      <w:start w:val="1"/>
      <w:numFmt w:val="bullet"/>
      <w:lvlText w:val="•"/>
      <w:lvlJc w:val="left"/>
      <w:pPr>
        <w:ind w:left="1805" w:hanging="134"/>
      </w:pPr>
      <w:rPr>
        <w:rFonts w:hint="default"/>
      </w:rPr>
    </w:lvl>
    <w:lvl w:ilvl="6" w:tplc="85C2C604">
      <w:start w:val="1"/>
      <w:numFmt w:val="bullet"/>
      <w:lvlText w:val="•"/>
      <w:lvlJc w:val="left"/>
      <w:pPr>
        <w:ind w:left="2054" w:hanging="134"/>
      </w:pPr>
      <w:rPr>
        <w:rFonts w:hint="default"/>
      </w:rPr>
    </w:lvl>
    <w:lvl w:ilvl="7" w:tplc="3B5A4DA6">
      <w:start w:val="1"/>
      <w:numFmt w:val="bullet"/>
      <w:lvlText w:val="•"/>
      <w:lvlJc w:val="left"/>
      <w:pPr>
        <w:ind w:left="2303" w:hanging="134"/>
      </w:pPr>
      <w:rPr>
        <w:rFonts w:hint="default"/>
      </w:rPr>
    </w:lvl>
    <w:lvl w:ilvl="8" w:tplc="37AAE036">
      <w:start w:val="1"/>
      <w:numFmt w:val="bullet"/>
      <w:lvlText w:val="•"/>
      <w:lvlJc w:val="left"/>
      <w:pPr>
        <w:ind w:left="2552" w:hanging="134"/>
      </w:pPr>
      <w:rPr>
        <w:rFonts w:hint="default"/>
      </w:rPr>
    </w:lvl>
  </w:abstractNum>
  <w:abstractNum w:abstractNumId="24" w15:restartNumberingAfterBreak="0">
    <w:nsid w:val="5D782081"/>
    <w:multiLevelType w:val="hybridMultilevel"/>
    <w:tmpl w:val="524E02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A15C3"/>
    <w:multiLevelType w:val="hybridMultilevel"/>
    <w:tmpl w:val="1E9823CC"/>
    <w:lvl w:ilvl="0" w:tplc="AA18F162">
      <w:start w:val="1"/>
      <w:numFmt w:val="bullet"/>
      <w:lvlText w:val="•"/>
      <w:lvlJc w:val="left"/>
      <w:pPr>
        <w:ind w:left="245" w:hanging="134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D886110C">
      <w:start w:val="1"/>
      <w:numFmt w:val="bullet"/>
      <w:lvlText w:val="•"/>
      <w:lvlJc w:val="left"/>
      <w:pPr>
        <w:ind w:left="494" w:hanging="134"/>
      </w:pPr>
      <w:rPr>
        <w:rFonts w:hint="default"/>
      </w:rPr>
    </w:lvl>
    <w:lvl w:ilvl="2" w:tplc="5C048F26">
      <w:start w:val="1"/>
      <w:numFmt w:val="bullet"/>
      <w:lvlText w:val="•"/>
      <w:lvlJc w:val="left"/>
      <w:pPr>
        <w:ind w:left="744" w:hanging="134"/>
      </w:pPr>
      <w:rPr>
        <w:rFonts w:hint="default"/>
      </w:rPr>
    </w:lvl>
    <w:lvl w:ilvl="3" w:tplc="44DACB5A">
      <w:start w:val="1"/>
      <w:numFmt w:val="bullet"/>
      <w:lvlText w:val="•"/>
      <w:lvlJc w:val="left"/>
      <w:pPr>
        <w:ind w:left="993" w:hanging="134"/>
      </w:pPr>
      <w:rPr>
        <w:rFonts w:hint="default"/>
      </w:rPr>
    </w:lvl>
    <w:lvl w:ilvl="4" w:tplc="B8B465F0">
      <w:start w:val="1"/>
      <w:numFmt w:val="bullet"/>
      <w:lvlText w:val="•"/>
      <w:lvlJc w:val="left"/>
      <w:pPr>
        <w:ind w:left="1242" w:hanging="134"/>
      </w:pPr>
      <w:rPr>
        <w:rFonts w:hint="default"/>
      </w:rPr>
    </w:lvl>
    <w:lvl w:ilvl="5" w:tplc="1FDCA722">
      <w:start w:val="1"/>
      <w:numFmt w:val="bullet"/>
      <w:lvlText w:val="•"/>
      <w:lvlJc w:val="left"/>
      <w:pPr>
        <w:ind w:left="1491" w:hanging="134"/>
      </w:pPr>
      <w:rPr>
        <w:rFonts w:hint="default"/>
      </w:rPr>
    </w:lvl>
    <w:lvl w:ilvl="6" w:tplc="62501116">
      <w:start w:val="1"/>
      <w:numFmt w:val="bullet"/>
      <w:lvlText w:val="•"/>
      <w:lvlJc w:val="left"/>
      <w:pPr>
        <w:ind w:left="1740" w:hanging="134"/>
      </w:pPr>
      <w:rPr>
        <w:rFonts w:hint="default"/>
      </w:rPr>
    </w:lvl>
    <w:lvl w:ilvl="7" w:tplc="EA9AA01C">
      <w:start w:val="1"/>
      <w:numFmt w:val="bullet"/>
      <w:lvlText w:val="•"/>
      <w:lvlJc w:val="left"/>
      <w:pPr>
        <w:ind w:left="1989" w:hanging="134"/>
      </w:pPr>
      <w:rPr>
        <w:rFonts w:hint="default"/>
      </w:rPr>
    </w:lvl>
    <w:lvl w:ilvl="8" w:tplc="005E787C">
      <w:start w:val="1"/>
      <w:numFmt w:val="bullet"/>
      <w:lvlText w:val="•"/>
      <w:lvlJc w:val="left"/>
      <w:pPr>
        <w:ind w:left="2239" w:hanging="134"/>
      </w:pPr>
      <w:rPr>
        <w:rFonts w:hint="default"/>
      </w:rPr>
    </w:lvl>
  </w:abstractNum>
  <w:abstractNum w:abstractNumId="26" w15:restartNumberingAfterBreak="0">
    <w:nsid w:val="688D2C9E"/>
    <w:multiLevelType w:val="singleLevel"/>
    <w:tmpl w:val="976C832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27" w15:restartNumberingAfterBreak="0">
    <w:nsid w:val="6A493BA7"/>
    <w:multiLevelType w:val="hybridMultilevel"/>
    <w:tmpl w:val="54A49246"/>
    <w:lvl w:ilvl="0" w:tplc="32401D94">
      <w:start w:val="1"/>
      <w:numFmt w:val="bullet"/>
      <w:lvlText w:val="–"/>
      <w:lvlJc w:val="left"/>
      <w:pPr>
        <w:ind w:left="701" w:hanging="284"/>
      </w:pPr>
      <w:rPr>
        <w:rFonts w:ascii="Arial Black" w:eastAsia="Arial Black" w:hAnsi="Arial Black" w:hint="default"/>
        <w:b/>
        <w:bCs/>
        <w:sz w:val="21"/>
        <w:szCs w:val="21"/>
      </w:rPr>
    </w:lvl>
    <w:lvl w:ilvl="1" w:tplc="2702D4F0">
      <w:start w:val="1"/>
      <w:numFmt w:val="bullet"/>
      <w:lvlText w:val="•"/>
      <w:lvlJc w:val="left"/>
      <w:pPr>
        <w:ind w:left="1149" w:hanging="284"/>
      </w:pPr>
      <w:rPr>
        <w:rFonts w:hint="default"/>
      </w:rPr>
    </w:lvl>
    <w:lvl w:ilvl="2" w:tplc="7E12EC3E">
      <w:start w:val="1"/>
      <w:numFmt w:val="bullet"/>
      <w:lvlText w:val="•"/>
      <w:lvlJc w:val="left"/>
      <w:pPr>
        <w:ind w:left="1596" w:hanging="284"/>
      </w:pPr>
      <w:rPr>
        <w:rFonts w:hint="default"/>
      </w:rPr>
    </w:lvl>
    <w:lvl w:ilvl="3" w:tplc="8AE0534C">
      <w:start w:val="1"/>
      <w:numFmt w:val="bullet"/>
      <w:lvlText w:val="•"/>
      <w:lvlJc w:val="left"/>
      <w:pPr>
        <w:ind w:left="2044" w:hanging="284"/>
      </w:pPr>
      <w:rPr>
        <w:rFonts w:hint="default"/>
      </w:rPr>
    </w:lvl>
    <w:lvl w:ilvl="4" w:tplc="23967D3A">
      <w:start w:val="1"/>
      <w:numFmt w:val="bullet"/>
      <w:lvlText w:val="•"/>
      <w:lvlJc w:val="left"/>
      <w:pPr>
        <w:ind w:left="2492" w:hanging="284"/>
      </w:pPr>
      <w:rPr>
        <w:rFonts w:hint="default"/>
      </w:rPr>
    </w:lvl>
    <w:lvl w:ilvl="5" w:tplc="A1105360">
      <w:start w:val="1"/>
      <w:numFmt w:val="bullet"/>
      <w:lvlText w:val="•"/>
      <w:lvlJc w:val="left"/>
      <w:pPr>
        <w:ind w:left="2940" w:hanging="284"/>
      </w:pPr>
      <w:rPr>
        <w:rFonts w:hint="default"/>
      </w:rPr>
    </w:lvl>
    <w:lvl w:ilvl="6" w:tplc="1D5A8006">
      <w:start w:val="1"/>
      <w:numFmt w:val="bullet"/>
      <w:lvlText w:val="•"/>
      <w:lvlJc w:val="left"/>
      <w:pPr>
        <w:ind w:left="3388" w:hanging="284"/>
      </w:pPr>
      <w:rPr>
        <w:rFonts w:hint="default"/>
      </w:rPr>
    </w:lvl>
    <w:lvl w:ilvl="7" w:tplc="CAD8527E">
      <w:start w:val="1"/>
      <w:numFmt w:val="bullet"/>
      <w:lvlText w:val="•"/>
      <w:lvlJc w:val="left"/>
      <w:pPr>
        <w:ind w:left="3836" w:hanging="284"/>
      </w:pPr>
      <w:rPr>
        <w:rFonts w:hint="default"/>
      </w:rPr>
    </w:lvl>
    <w:lvl w:ilvl="8" w:tplc="2DAA237C">
      <w:start w:val="1"/>
      <w:numFmt w:val="bullet"/>
      <w:lvlText w:val="•"/>
      <w:lvlJc w:val="left"/>
      <w:pPr>
        <w:ind w:left="4284" w:hanging="284"/>
      </w:pPr>
      <w:rPr>
        <w:rFonts w:hint="default"/>
      </w:rPr>
    </w:lvl>
  </w:abstractNum>
  <w:abstractNum w:abstractNumId="28" w15:restartNumberingAfterBreak="0">
    <w:nsid w:val="6A871412"/>
    <w:multiLevelType w:val="hybridMultilevel"/>
    <w:tmpl w:val="679EAFA2"/>
    <w:lvl w:ilvl="0" w:tplc="59822F40">
      <w:start w:val="1"/>
      <w:numFmt w:val="bullet"/>
      <w:lvlText w:val="•"/>
      <w:lvlJc w:val="left"/>
      <w:pPr>
        <w:ind w:left="1984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0298ED54">
      <w:start w:val="1"/>
      <w:numFmt w:val="bullet"/>
      <w:lvlText w:val="•"/>
      <w:lvlJc w:val="left"/>
      <w:pPr>
        <w:ind w:left="2808" w:hanging="284"/>
      </w:pPr>
      <w:rPr>
        <w:rFonts w:hint="default"/>
      </w:rPr>
    </w:lvl>
    <w:lvl w:ilvl="2" w:tplc="3ACE3B56">
      <w:start w:val="1"/>
      <w:numFmt w:val="bullet"/>
      <w:lvlText w:val="•"/>
      <w:lvlJc w:val="left"/>
      <w:pPr>
        <w:ind w:left="3632" w:hanging="284"/>
      </w:pPr>
      <w:rPr>
        <w:rFonts w:hint="default"/>
      </w:rPr>
    </w:lvl>
    <w:lvl w:ilvl="3" w:tplc="AA96C0BE">
      <w:start w:val="1"/>
      <w:numFmt w:val="bullet"/>
      <w:lvlText w:val="•"/>
      <w:lvlJc w:val="left"/>
      <w:pPr>
        <w:ind w:left="4456" w:hanging="284"/>
      </w:pPr>
      <w:rPr>
        <w:rFonts w:hint="default"/>
      </w:rPr>
    </w:lvl>
    <w:lvl w:ilvl="4" w:tplc="CA98A634">
      <w:start w:val="1"/>
      <w:numFmt w:val="bullet"/>
      <w:lvlText w:val="•"/>
      <w:lvlJc w:val="left"/>
      <w:pPr>
        <w:ind w:left="5280" w:hanging="284"/>
      </w:pPr>
      <w:rPr>
        <w:rFonts w:hint="default"/>
      </w:rPr>
    </w:lvl>
    <w:lvl w:ilvl="5" w:tplc="AA4A5076">
      <w:start w:val="1"/>
      <w:numFmt w:val="bullet"/>
      <w:lvlText w:val="•"/>
      <w:lvlJc w:val="left"/>
      <w:pPr>
        <w:ind w:left="6104" w:hanging="284"/>
      </w:pPr>
      <w:rPr>
        <w:rFonts w:hint="default"/>
      </w:rPr>
    </w:lvl>
    <w:lvl w:ilvl="6" w:tplc="44422EEC">
      <w:start w:val="1"/>
      <w:numFmt w:val="bullet"/>
      <w:lvlText w:val="•"/>
      <w:lvlJc w:val="left"/>
      <w:pPr>
        <w:ind w:left="6929" w:hanging="284"/>
      </w:pPr>
      <w:rPr>
        <w:rFonts w:hint="default"/>
      </w:rPr>
    </w:lvl>
    <w:lvl w:ilvl="7" w:tplc="91644454">
      <w:start w:val="1"/>
      <w:numFmt w:val="bullet"/>
      <w:lvlText w:val="•"/>
      <w:lvlJc w:val="left"/>
      <w:pPr>
        <w:ind w:left="7753" w:hanging="284"/>
      </w:pPr>
      <w:rPr>
        <w:rFonts w:hint="default"/>
      </w:rPr>
    </w:lvl>
    <w:lvl w:ilvl="8" w:tplc="99B2DCF6">
      <w:start w:val="1"/>
      <w:numFmt w:val="bullet"/>
      <w:lvlText w:val="•"/>
      <w:lvlJc w:val="left"/>
      <w:pPr>
        <w:ind w:left="8577" w:hanging="284"/>
      </w:pPr>
      <w:rPr>
        <w:rFonts w:hint="default"/>
      </w:rPr>
    </w:lvl>
  </w:abstractNum>
  <w:abstractNum w:abstractNumId="29" w15:restartNumberingAfterBreak="0">
    <w:nsid w:val="6AB61074"/>
    <w:multiLevelType w:val="hybridMultilevel"/>
    <w:tmpl w:val="E9D8A206"/>
    <w:lvl w:ilvl="0" w:tplc="32DEC6B8">
      <w:start w:val="1"/>
      <w:numFmt w:val="bullet"/>
      <w:lvlText w:val="–"/>
      <w:lvlJc w:val="left"/>
      <w:pPr>
        <w:ind w:left="662" w:hanging="284"/>
      </w:pPr>
      <w:rPr>
        <w:rFonts w:ascii="Arial Black" w:eastAsia="Arial Black" w:hAnsi="Arial Black" w:hint="default"/>
        <w:b/>
        <w:bCs/>
        <w:sz w:val="21"/>
        <w:szCs w:val="21"/>
      </w:rPr>
    </w:lvl>
    <w:lvl w:ilvl="1" w:tplc="040C801C">
      <w:start w:val="1"/>
      <w:numFmt w:val="bullet"/>
      <w:lvlText w:val="•"/>
      <w:lvlJc w:val="left"/>
      <w:pPr>
        <w:ind w:left="1109" w:hanging="284"/>
      </w:pPr>
      <w:rPr>
        <w:rFonts w:hint="default"/>
      </w:rPr>
    </w:lvl>
    <w:lvl w:ilvl="2" w:tplc="1250F1EE">
      <w:start w:val="1"/>
      <w:numFmt w:val="bullet"/>
      <w:lvlText w:val="•"/>
      <w:lvlJc w:val="left"/>
      <w:pPr>
        <w:ind w:left="1557" w:hanging="284"/>
      </w:pPr>
      <w:rPr>
        <w:rFonts w:hint="default"/>
      </w:rPr>
    </w:lvl>
    <w:lvl w:ilvl="3" w:tplc="EED03DEA">
      <w:start w:val="1"/>
      <w:numFmt w:val="bullet"/>
      <w:lvlText w:val="•"/>
      <w:lvlJc w:val="left"/>
      <w:pPr>
        <w:ind w:left="2005" w:hanging="284"/>
      </w:pPr>
      <w:rPr>
        <w:rFonts w:hint="default"/>
      </w:rPr>
    </w:lvl>
    <w:lvl w:ilvl="4" w:tplc="C2526822">
      <w:start w:val="1"/>
      <w:numFmt w:val="bullet"/>
      <w:lvlText w:val="•"/>
      <w:lvlJc w:val="left"/>
      <w:pPr>
        <w:ind w:left="2453" w:hanging="284"/>
      </w:pPr>
      <w:rPr>
        <w:rFonts w:hint="default"/>
      </w:rPr>
    </w:lvl>
    <w:lvl w:ilvl="5" w:tplc="3B98B002">
      <w:start w:val="1"/>
      <w:numFmt w:val="bullet"/>
      <w:lvlText w:val="•"/>
      <w:lvlJc w:val="left"/>
      <w:pPr>
        <w:ind w:left="2901" w:hanging="284"/>
      </w:pPr>
      <w:rPr>
        <w:rFonts w:hint="default"/>
      </w:rPr>
    </w:lvl>
    <w:lvl w:ilvl="6" w:tplc="E2B4B88C">
      <w:start w:val="1"/>
      <w:numFmt w:val="bullet"/>
      <w:lvlText w:val="•"/>
      <w:lvlJc w:val="left"/>
      <w:pPr>
        <w:ind w:left="3349" w:hanging="284"/>
      </w:pPr>
      <w:rPr>
        <w:rFonts w:hint="default"/>
      </w:rPr>
    </w:lvl>
    <w:lvl w:ilvl="7" w:tplc="716A8E58">
      <w:start w:val="1"/>
      <w:numFmt w:val="bullet"/>
      <w:lvlText w:val="•"/>
      <w:lvlJc w:val="left"/>
      <w:pPr>
        <w:ind w:left="3797" w:hanging="284"/>
      </w:pPr>
      <w:rPr>
        <w:rFonts w:hint="default"/>
      </w:rPr>
    </w:lvl>
    <w:lvl w:ilvl="8" w:tplc="31BAFC90">
      <w:start w:val="1"/>
      <w:numFmt w:val="bullet"/>
      <w:lvlText w:val="•"/>
      <w:lvlJc w:val="left"/>
      <w:pPr>
        <w:ind w:left="4245" w:hanging="284"/>
      </w:pPr>
      <w:rPr>
        <w:rFonts w:hint="default"/>
      </w:rPr>
    </w:lvl>
  </w:abstractNum>
  <w:abstractNum w:abstractNumId="30" w15:restartNumberingAfterBreak="0">
    <w:nsid w:val="761C54D3"/>
    <w:multiLevelType w:val="hybridMultilevel"/>
    <w:tmpl w:val="6F1E4EBE"/>
    <w:lvl w:ilvl="0" w:tplc="1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90B609F"/>
    <w:multiLevelType w:val="hybridMultilevel"/>
    <w:tmpl w:val="DADE0218"/>
    <w:lvl w:ilvl="0" w:tplc="B80C461A">
      <w:start w:val="1"/>
      <w:numFmt w:val="bullet"/>
      <w:lvlText w:val="•"/>
      <w:lvlJc w:val="left"/>
      <w:pPr>
        <w:ind w:left="587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1" w:tplc="DA12774A">
      <w:start w:val="1"/>
      <w:numFmt w:val="bullet"/>
      <w:lvlText w:val="•"/>
      <w:lvlJc w:val="left"/>
      <w:pPr>
        <w:ind w:left="2267" w:hanging="284"/>
      </w:pPr>
      <w:rPr>
        <w:rFonts w:ascii="Lucida Sans Unicode" w:eastAsia="Lucida Sans Unicode" w:hAnsi="Lucida Sans Unicode" w:hint="default"/>
        <w:w w:val="59"/>
        <w:sz w:val="21"/>
        <w:szCs w:val="21"/>
      </w:rPr>
    </w:lvl>
    <w:lvl w:ilvl="2" w:tplc="C6E244EC">
      <w:start w:val="1"/>
      <w:numFmt w:val="bullet"/>
      <w:lvlText w:val="•"/>
      <w:lvlJc w:val="left"/>
      <w:pPr>
        <w:ind w:left="2689" w:hanging="284"/>
      </w:pPr>
      <w:rPr>
        <w:rFonts w:hint="default"/>
      </w:rPr>
    </w:lvl>
    <w:lvl w:ilvl="3" w:tplc="8ADA74DA">
      <w:start w:val="1"/>
      <w:numFmt w:val="bullet"/>
      <w:lvlText w:val="•"/>
      <w:lvlJc w:val="left"/>
      <w:pPr>
        <w:ind w:left="3111" w:hanging="284"/>
      </w:pPr>
      <w:rPr>
        <w:rFonts w:hint="default"/>
      </w:rPr>
    </w:lvl>
    <w:lvl w:ilvl="4" w:tplc="4FC0E628">
      <w:start w:val="1"/>
      <w:numFmt w:val="bullet"/>
      <w:lvlText w:val="•"/>
      <w:lvlJc w:val="left"/>
      <w:pPr>
        <w:ind w:left="3532" w:hanging="284"/>
      </w:pPr>
      <w:rPr>
        <w:rFonts w:hint="default"/>
      </w:rPr>
    </w:lvl>
    <w:lvl w:ilvl="5" w:tplc="531CD59C">
      <w:start w:val="1"/>
      <w:numFmt w:val="bullet"/>
      <w:lvlText w:val="•"/>
      <w:lvlJc w:val="left"/>
      <w:pPr>
        <w:ind w:left="3954" w:hanging="284"/>
      </w:pPr>
      <w:rPr>
        <w:rFonts w:hint="default"/>
      </w:rPr>
    </w:lvl>
    <w:lvl w:ilvl="6" w:tplc="53CAE810">
      <w:start w:val="1"/>
      <w:numFmt w:val="bullet"/>
      <w:lvlText w:val="•"/>
      <w:lvlJc w:val="left"/>
      <w:pPr>
        <w:ind w:left="4376" w:hanging="284"/>
      </w:pPr>
      <w:rPr>
        <w:rFonts w:hint="default"/>
      </w:rPr>
    </w:lvl>
    <w:lvl w:ilvl="7" w:tplc="4F583E0A">
      <w:start w:val="1"/>
      <w:numFmt w:val="bullet"/>
      <w:lvlText w:val="•"/>
      <w:lvlJc w:val="left"/>
      <w:pPr>
        <w:ind w:left="4798" w:hanging="284"/>
      </w:pPr>
      <w:rPr>
        <w:rFonts w:hint="default"/>
      </w:rPr>
    </w:lvl>
    <w:lvl w:ilvl="8" w:tplc="4E8A9C6C">
      <w:start w:val="1"/>
      <w:numFmt w:val="bullet"/>
      <w:lvlText w:val="•"/>
      <w:lvlJc w:val="left"/>
      <w:pPr>
        <w:ind w:left="5219" w:hanging="284"/>
      </w:pPr>
      <w:rPr>
        <w:rFonts w:hint="default"/>
      </w:rPr>
    </w:lvl>
  </w:abstractNum>
  <w:abstractNum w:abstractNumId="32" w15:restartNumberingAfterBreak="0">
    <w:nsid w:val="7A46122C"/>
    <w:multiLevelType w:val="hybridMultilevel"/>
    <w:tmpl w:val="5888C120"/>
    <w:lvl w:ilvl="0" w:tplc="1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1218D3"/>
    <w:multiLevelType w:val="singleLevel"/>
    <w:tmpl w:val="B224B1E2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34" w15:restartNumberingAfterBreak="0">
    <w:nsid w:val="7C970E9C"/>
    <w:multiLevelType w:val="hybridMultilevel"/>
    <w:tmpl w:val="4384984A"/>
    <w:lvl w:ilvl="0" w:tplc="C93A288C">
      <w:start w:val="1"/>
      <w:numFmt w:val="bullet"/>
      <w:lvlText w:val="•"/>
      <w:lvlJc w:val="left"/>
      <w:pPr>
        <w:ind w:left="246" w:hanging="134"/>
      </w:pPr>
      <w:rPr>
        <w:rFonts w:ascii="Arial Unicode MS" w:eastAsia="Arial Unicode MS" w:hAnsi="Arial Unicode MS" w:hint="default"/>
        <w:w w:val="107"/>
        <w:sz w:val="21"/>
        <w:szCs w:val="21"/>
      </w:rPr>
    </w:lvl>
    <w:lvl w:ilvl="1" w:tplc="DA5E0414">
      <w:start w:val="1"/>
      <w:numFmt w:val="bullet"/>
      <w:lvlText w:val="•"/>
      <w:lvlJc w:val="left"/>
      <w:pPr>
        <w:ind w:left="464" w:hanging="134"/>
      </w:pPr>
      <w:rPr>
        <w:rFonts w:hint="default"/>
      </w:rPr>
    </w:lvl>
    <w:lvl w:ilvl="2" w:tplc="E29E55C8">
      <w:start w:val="1"/>
      <w:numFmt w:val="bullet"/>
      <w:lvlText w:val="•"/>
      <w:lvlJc w:val="left"/>
      <w:pPr>
        <w:ind w:left="682" w:hanging="134"/>
      </w:pPr>
      <w:rPr>
        <w:rFonts w:hint="default"/>
      </w:rPr>
    </w:lvl>
    <w:lvl w:ilvl="3" w:tplc="38AA3A8C">
      <w:start w:val="1"/>
      <w:numFmt w:val="bullet"/>
      <w:lvlText w:val="•"/>
      <w:lvlJc w:val="left"/>
      <w:pPr>
        <w:ind w:left="900" w:hanging="134"/>
      </w:pPr>
      <w:rPr>
        <w:rFonts w:hint="default"/>
      </w:rPr>
    </w:lvl>
    <w:lvl w:ilvl="4" w:tplc="6280268C">
      <w:start w:val="1"/>
      <w:numFmt w:val="bullet"/>
      <w:lvlText w:val="•"/>
      <w:lvlJc w:val="left"/>
      <w:pPr>
        <w:ind w:left="1118" w:hanging="134"/>
      </w:pPr>
      <w:rPr>
        <w:rFonts w:hint="default"/>
      </w:rPr>
    </w:lvl>
    <w:lvl w:ilvl="5" w:tplc="41CA4FC0">
      <w:start w:val="1"/>
      <w:numFmt w:val="bullet"/>
      <w:lvlText w:val="•"/>
      <w:lvlJc w:val="left"/>
      <w:pPr>
        <w:ind w:left="1336" w:hanging="134"/>
      </w:pPr>
      <w:rPr>
        <w:rFonts w:hint="default"/>
      </w:rPr>
    </w:lvl>
    <w:lvl w:ilvl="6" w:tplc="F828CB0C">
      <w:start w:val="1"/>
      <w:numFmt w:val="bullet"/>
      <w:lvlText w:val="•"/>
      <w:lvlJc w:val="left"/>
      <w:pPr>
        <w:ind w:left="1554" w:hanging="134"/>
      </w:pPr>
      <w:rPr>
        <w:rFonts w:hint="default"/>
      </w:rPr>
    </w:lvl>
    <w:lvl w:ilvl="7" w:tplc="21BEBEB6">
      <w:start w:val="1"/>
      <w:numFmt w:val="bullet"/>
      <w:lvlText w:val="•"/>
      <w:lvlJc w:val="left"/>
      <w:pPr>
        <w:ind w:left="1771" w:hanging="134"/>
      </w:pPr>
      <w:rPr>
        <w:rFonts w:hint="default"/>
      </w:rPr>
    </w:lvl>
    <w:lvl w:ilvl="8" w:tplc="D11CBA8E">
      <w:start w:val="1"/>
      <w:numFmt w:val="bullet"/>
      <w:lvlText w:val="•"/>
      <w:lvlJc w:val="left"/>
      <w:pPr>
        <w:ind w:left="1989" w:hanging="134"/>
      </w:pPr>
      <w:rPr>
        <w:rFonts w:hint="default"/>
      </w:rPr>
    </w:lvl>
  </w:abstractNum>
  <w:abstractNum w:abstractNumId="35" w15:restartNumberingAfterBreak="0">
    <w:nsid w:val="7CC72B21"/>
    <w:multiLevelType w:val="multilevel"/>
    <w:tmpl w:val="273EF2D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26"/>
  </w:num>
  <w:num w:numId="3">
    <w:abstractNumId w:val="18"/>
  </w:num>
  <w:num w:numId="4">
    <w:abstractNumId w:val="19"/>
  </w:num>
  <w:num w:numId="5">
    <w:abstractNumId w:val="1"/>
  </w:num>
  <w:num w:numId="6">
    <w:abstractNumId w:val="35"/>
  </w:num>
  <w:num w:numId="7">
    <w:abstractNumId w:val="14"/>
  </w:num>
  <w:num w:numId="8">
    <w:abstractNumId w:val="3"/>
  </w:num>
  <w:num w:numId="9">
    <w:abstractNumId w:val="32"/>
  </w:num>
  <w:num w:numId="10">
    <w:abstractNumId w:val="2"/>
  </w:num>
  <w:num w:numId="11">
    <w:abstractNumId w:val="30"/>
  </w:num>
  <w:num w:numId="12">
    <w:abstractNumId w:val="5"/>
  </w:num>
  <w:num w:numId="13">
    <w:abstractNumId w:val="9"/>
  </w:num>
  <w:num w:numId="14">
    <w:abstractNumId w:val="7"/>
  </w:num>
  <w:num w:numId="15">
    <w:abstractNumId w:val="10"/>
  </w:num>
  <w:num w:numId="16">
    <w:abstractNumId w:val="22"/>
  </w:num>
  <w:num w:numId="17">
    <w:abstractNumId w:val="12"/>
  </w:num>
  <w:num w:numId="18">
    <w:abstractNumId w:val="28"/>
  </w:num>
  <w:num w:numId="19">
    <w:abstractNumId w:val="13"/>
  </w:num>
  <w:num w:numId="20">
    <w:abstractNumId w:val="21"/>
  </w:num>
  <w:num w:numId="21">
    <w:abstractNumId w:val="8"/>
  </w:num>
  <w:num w:numId="22">
    <w:abstractNumId w:val="6"/>
  </w:num>
  <w:num w:numId="23">
    <w:abstractNumId w:val="25"/>
  </w:num>
  <w:num w:numId="24">
    <w:abstractNumId w:val="23"/>
  </w:num>
  <w:num w:numId="25">
    <w:abstractNumId w:val="34"/>
  </w:num>
  <w:num w:numId="26">
    <w:abstractNumId w:val="15"/>
  </w:num>
  <w:num w:numId="27">
    <w:abstractNumId w:val="29"/>
  </w:num>
  <w:num w:numId="28">
    <w:abstractNumId w:val="27"/>
  </w:num>
  <w:num w:numId="29">
    <w:abstractNumId w:val="20"/>
  </w:num>
  <w:num w:numId="30">
    <w:abstractNumId w:val="11"/>
  </w:num>
  <w:num w:numId="31">
    <w:abstractNumId w:val="31"/>
  </w:num>
  <w:num w:numId="32">
    <w:abstractNumId w:val="16"/>
  </w:num>
  <w:num w:numId="33">
    <w:abstractNumId w:val="4"/>
  </w:num>
  <w:num w:numId="34">
    <w:abstractNumId w:val="0"/>
  </w:num>
  <w:num w:numId="35">
    <w:abstractNumId w:val="24"/>
  </w:num>
  <w:num w:numId="36">
    <w:abstractNumId w:val="17"/>
    <w:lvlOverride w:ilvl="0">
      <w:lvl w:ilvl="0">
        <w:start w:val="1"/>
        <w:numFmt w:val="decimal"/>
        <w:pStyle w:val="NumberedParagraphs-MOH"/>
        <w:lvlText w:val="%1."/>
        <w:lvlJc w:val="left"/>
        <w:pPr>
          <w:ind w:left="851" w:hanging="851"/>
        </w:pPr>
        <w:rPr>
          <w:rFonts w:hint="default"/>
          <w:b w:val="0"/>
          <w:i w:val="0"/>
          <w:color w:val="auto"/>
        </w:rPr>
      </w:lvl>
    </w:lvlOverride>
    <w:lvlOverride w:ilvl="1">
      <w:lvl w:ilvl="1">
        <w:start w:val="1"/>
        <w:numFmt w:val="lowerLetter"/>
        <w:pStyle w:val="ReportBody2-MOH"/>
        <w:lvlText w:val="%2."/>
        <w:lvlJc w:val="left"/>
        <w:pPr>
          <w:ind w:left="1276" w:hanging="425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pStyle w:val="SecondLevelBullets-MOH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37">
    <w:abstractNumId w:val="17"/>
    <w:lvlOverride w:ilvl="0">
      <w:startOverride w:val="1"/>
      <w:lvl w:ilvl="0">
        <w:start w:val="1"/>
        <w:numFmt w:val="decimal"/>
        <w:pStyle w:val="NumberedParagraphs-MOH"/>
        <w:lvlText w:val="%1."/>
        <w:lvlJc w:val="left"/>
        <w:pPr>
          <w:ind w:left="851" w:hanging="851"/>
        </w:pPr>
        <w:rPr>
          <w:rFonts w:hint="default"/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lowerLetter"/>
        <w:pStyle w:val="ReportBody2-MOH"/>
        <w:lvlText w:val="%2."/>
        <w:lvlJc w:val="left"/>
        <w:pPr>
          <w:ind w:left="1276" w:hanging="425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lowerRoman"/>
        <w:pStyle w:val="SecondLevelBullets-MOH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EB"/>
    <w:rsid w:val="000025B8"/>
    <w:rsid w:val="00002D6C"/>
    <w:rsid w:val="000030EA"/>
    <w:rsid w:val="00005BB5"/>
    <w:rsid w:val="00025A6F"/>
    <w:rsid w:val="0002618D"/>
    <w:rsid w:val="00030B26"/>
    <w:rsid w:val="00030E84"/>
    <w:rsid w:val="00032C0A"/>
    <w:rsid w:val="00035257"/>
    <w:rsid w:val="00035D68"/>
    <w:rsid w:val="00054B44"/>
    <w:rsid w:val="000554C7"/>
    <w:rsid w:val="00056EA1"/>
    <w:rsid w:val="0006228D"/>
    <w:rsid w:val="00067E58"/>
    <w:rsid w:val="00072BD6"/>
    <w:rsid w:val="00075B78"/>
    <w:rsid w:val="000763E9"/>
    <w:rsid w:val="00082CD6"/>
    <w:rsid w:val="0008437D"/>
    <w:rsid w:val="00085AFE"/>
    <w:rsid w:val="000874C6"/>
    <w:rsid w:val="00094800"/>
    <w:rsid w:val="000A41ED"/>
    <w:rsid w:val="000B0730"/>
    <w:rsid w:val="000C3C34"/>
    <w:rsid w:val="000D01AB"/>
    <w:rsid w:val="000D19F4"/>
    <w:rsid w:val="000D58DD"/>
    <w:rsid w:val="000F213C"/>
    <w:rsid w:val="000F2AE2"/>
    <w:rsid w:val="000F2BFF"/>
    <w:rsid w:val="00102063"/>
    <w:rsid w:val="0010541C"/>
    <w:rsid w:val="00106F93"/>
    <w:rsid w:val="00111D50"/>
    <w:rsid w:val="00113B8E"/>
    <w:rsid w:val="0012053C"/>
    <w:rsid w:val="00122363"/>
    <w:rsid w:val="001342C7"/>
    <w:rsid w:val="0013585C"/>
    <w:rsid w:val="00142261"/>
    <w:rsid w:val="00142954"/>
    <w:rsid w:val="001460E0"/>
    <w:rsid w:val="001472F0"/>
    <w:rsid w:val="00147F71"/>
    <w:rsid w:val="00150A6E"/>
    <w:rsid w:val="0016304B"/>
    <w:rsid w:val="0016468A"/>
    <w:rsid w:val="00166C5C"/>
    <w:rsid w:val="0018662D"/>
    <w:rsid w:val="00197427"/>
    <w:rsid w:val="001A21B4"/>
    <w:rsid w:val="001A5CF5"/>
    <w:rsid w:val="001A7EC9"/>
    <w:rsid w:val="001B39D2"/>
    <w:rsid w:val="001B4BF8"/>
    <w:rsid w:val="001C4326"/>
    <w:rsid w:val="001C665E"/>
    <w:rsid w:val="001D3541"/>
    <w:rsid w:val="001D3E4E"/>
    <w:rsid w:val="001E254A"/>
    <w:rsid w:val="001E7386"/>
    <w:rsid w:val="001F45A7"/>
    <w:rsid w:val="00201A01"/>
    <w:rsid w:val="0020754B"/>
    <w:rsid w:val="002104D3"/>
    <w:rsid w:val="00213A33"/>
    <w:rsid w:val="0021763B"/>
    <w:rsid w:val="00246DB1"/>
    <w:rsid w:val="002476B5"/>
    <w:rsid w:val="002520CC"/>
    <w:rsid w:val="00253ECF"/>
    <w:rsid w:val="002546A1"/>
    <w:rsid w:val="002628F4"/>
    <w:rsid w:val="00275D08"/>
    <w:rsid w:val="002858E3"/>
    <w:rsid w:val="00286A2A"/>
    <w:rsid w:val="002878DC"/>
    <w:rsid w:val="0029190A"/>
    <w:rsid w:val="00292C5A"/>
    <w:rsid w:val="00295241"/>
    <w:rsid w:val="002A4DFC"/>
    <w:rsid w:val="002B047D"/>
    <w:rsid w:val="002B732B"/>
    <w:rsid w:val="002B76A7"/>
    <w:rsid w:val="002C2219"/>
    <w:rsid w:val="002C2552"/>
    <w:rsid w:val="002C380A"/>
    <w:rsid w:val="002C662F"/>
    <w:rsid w:val="002D0DF2"/>
    <w:rsid w:val="002D23BD"/>
    <w:rsid w:val="002D70C4"/>
    <w:rsid w:val="002E0B47"/>
    <w:rsid w:val="002E1CC6"/>
    <w:rsid w:val="002F4685"/>
    <w:rsid w:val="002F7213"/>
    <w:rsid w:val="0030382F"/>
    <w:rsid w:val="0030408D"/>
    <w:rsid w:val="003060E4"/>
    <w:rsid w:val="003160E7"/>
    <w:rsid w:val="0031739E"/>
    <w:rsid w:val="003309CA"/>
    <w:rsid w:val="003325AB"/>
    <w:rsid w:val="003332D1"/>
    <w:rsid w:val="0033412B"/>
    <w:rsid w:val="003360AB"/>
    <w:rsid w:val="00341161"/>
    <w:rsid w:val="00343365"/>
    <w:rsid w:val="00343A92"/>
    <w:rsid w:val="003445F4"/>
    <w:rsid w:val="0035099D"/>
    <w:rsid w:val="00353501"/>
    <w:rsid w:val="00353734"/>
    <w:rsid w:val="003606F8"/>
    <w:rsid w:val="00362C9B"/>
    <w:rsid w:val="003648EF"/>
    <w:rsid w:val="003673E6"/>
    <w:rsid w:val="00372A25"/>
    <w:rsid w:val="00377264"/>
    <w:rsid w:val="003779D2"/>
    <w:rsid w:val="00385E38"/>
    <w:rsid w:val="0039589A"/>
    <w:rsid w:val="003A26A5"/>
    <w:rsid w:val="003A3761"/>
    <w:rsid w:val="003A512D"/>
    <w:rsid w:val="003A5FEA"/>
    <w:rsid w:val="003B1D10"/>
    <w:rsid w:val="003C76D4"/>
    <w:rsid w:val="003D137D"/>
    <w:rsid w:val="003D2CC5"/>
    <w:rsid w:val="003E04C1"/>
    <w:rsid w:val="003E0887"/>
    <w:rsid w:val="003E74C8"/>
    <w:rsid w:val="003E7C46"/>
    <w:rsid w:val="003F2106"/>
    <w:rsid w:val="003F52A7"/>
    <w:rsid w:val="003F7013"/>
    <w:rsid w:val="0040240C"/>
    <w:rsid w:val="00413021"/>
    <w:rsid w:val="00414BFF"/>
    <w:rsid w:val="00423217"/>
    <w:rsid w:val="004301C6"/>
    <w:rsid w:val="00431040"/>
    <w:rsid w:val="0043478F"/>
    <w:rsid w:val="0043602B"/>
    <w:rsid w:val="00440BE0"/>
    <w:rsid w:val="00442C1C"/>
    <w:rsid w:val="0044584B"/>
    <w:rsid w:val="00447CB7"/>
    <w:rsid w:val="00455CC9"/>
    <w:rsid w:val="00460826"/>
    <w:rsid w:val="00460EA7"/>
    <w:rsid w:val="0046195B"/>
    <w:rsid w:val="0046362D"/>
    <w:rsid w:val="0046596D"/>
    <w:rsid w:val="00487C04"/>
    <w:rsid w:val="004907E1"/>
    <w:rsid w:val="004A035B"/>
    <w:rsid w:val="004A2108"/>
    <w:rsid w:val="004A38D7"/>
    <w:rsid w:val="004A778C"/>
    <w:rsid w:val="004B029D"/>
    <w:rsid w:val="004B48C7"/>
    <w:rsid w:val="004B5AA5"/>
    <w:rsid w:val="004C2E6A"/>
    <w:rsid w:val="004C64B8"/>
    <w:rsid w:val="004D06C2"/>
    <w:rsid w:val="004D2A2D"/>
    <w:rsid w:val="004D479F"/>
    <w:rsid w:val="004D6689"/>
    <w:rsid w:val="004E1D1D"/>
    <w:rsid w:val="004E7AC8"/>
    <w:rsid w:val="004F0C94"/>
    <w:rsid w:val="005019AE"/>
    <w:rsid w:val="00503749"/>
    <w:rsid w:val="00504CF4"/>
    <w:rsid w:val="0050635B"/>
    <w:rsid w:val="005151C2"/>
    <w:rsid w:val="0053199F"/>
    <w:rsid w:val="00531E12"/>
    <w:rsid w:val="005335AF"/>
    <w:rsid w:val="00533B90"/>
    <w:rsid w:val="005410F8"/>
    <w:rsid w:val="0054449E"/>
    <w:rsid w:val="005448EC"/>
    <w:rsid w:val="00545963"/>
    <w:rsid w:val="00550256"/>
    <w:rsid w:val="00553165"/>
    <w:rsid w:val="00553958"/>
    <w:rsid w:val="00556BB7"/>
    <w:rsid w:val="0055763D"/>
    <w:rsid w:val="00561516"/>
    <w:rsid w:val="005621F2"/>
    <w:rsid w:val="00567B58"/>
    <w:rsid w:val="00571223"/>
    <w:rsid w:val="005763E0"/>
    <w:rsid w:val="00581136"/>
    <w:rsid w:val="00581286"/>
    <w:rsid w:val="00581EB8"/>
    <w:rsid w:val="005A27CA"/>
    <w:rsid w:val="005A43BD"/>
    <w:rsid w:val="005A79E5"/>
    <w:rsid w:val="005D034C"/>
    <w:rsid w:val="005E226E"/>
    <w:rsid w:val="005E2636"/>
    <w:rsid w:val="005E2D3D"/>
    <w:rsid w:val="006003FD"/>
    <w:rsid w:val="006015D7"/>
    <w:rsid w:val="00601B21"/>
    <w:rsid w:val="006041F0"/>
    <w:rsid w:val="00605C6D"/>
    <w:rsid w:val="006120CA"/>
    <w:rsid w:val="00624174"/>
    <w:rsid w:val="00625FA3"/>
    <w:rsid w:val="00626CF8"/>
    <w:rsid w:val="006314AF"/>
    <w:rsid w:val="00634ED8"/>
    <w:rsid w:val="00636D7D"/>
    <w:rsid w:val="00637408"/>
    <w:rsid w:val="00642868"/>
    <w:rsid w:val="00647AFE"/>
    <w:rsid w:val="006512BC"/>
    <w:rsid w:val="00653A5A"/>
    <w:rsid w:val="006554AC"/>
    <w:rsid w:val="006575F4"/>
    <w:rsid w:val="006579E6"/>
    <w:rsid w:val="00660682"/>
    <w:rsid w:val="00660F74"/>
    <w:rsid w:val="00663EDC"/>
    <w:rsid w:val="00671078"/>
    <w:rsid w:val="006758CA"/>
    <w:rsid w:val="00680A04"/>
    <w:rsid w:val="00686D80"/>
    <w:rsid w:val="00694895"/>
    <w:rsid w:val="00697E2E"/>
    <w:rsid w:val="006A25A2"/>
    <w:rsid w:val="006A3B87"/>
    <w:rsid w:val="006B0E73"/>
    <w:rsid w:val="006B1E3D"/>
    <w:rsid w:val="006B4A4D"/>
    <w:rsid w:val="006B5695"/>
    <w:rsid w:val="006B615D"/>
    <w:rsid w:val="006B7B2E"/>
    <w:rsid w:val="006C78EB"/>
    <w:rsid w:val="006D1660"/>
    <w:rsid w:val="006D63E5"/>
    <w:rsid w:val="006E1753"/>
    <w:rsid w:val="006E3911"/>
    <w:rsid w:val="006E660E"/>
    <w:rsid w:val="006F1B67"/>
    <w:rsid w:val="006F4D9C"/>
    <w:rsid w:val="0070091D"/>
    <w:rsid w:val="00702854"/>
    <w:rsid w:val="00702E49"/>
    <w:rsid w:val="0071741C"/>
    <w:rsid w:val="00742B90"/>
    <w:rsid w:val="0074434D"/>
    <w:rsid w:val="00754EDE"/>
    <w:rsid w:val="0075692F"/>
    <w:rsid w:val="007570C4"/>
    <w:rsid w:val="007605B8"/>
    <w:rsid w:val="00762568"/>
    <w:rsid w:val="007657B9"/>
    <w:rsid w:val="00771B1E"/>
    <w:rsid w:val="00773C95"/>
    <w:rsid w:val="0078171E"/>
    <w:rsid w:val="0078658E"/>
    <w:rsid w:val="007920E2"/>
    <w:rsid w:val="0079566E"/>
    <w:rsid w:val="00795B34"/>
    <w:rsid w:val="007A067F"/>
    <w:rsid w:val="007B1770"/>
    <w:rsid w:val="007B4D3E"/>
    <w:rsid w:val="007B5393"/>
    <w:rsid w:val="007B7C70"/>
    <w:rsid w:val="007B7DEB"/>
    <w:rsid w:val="007C0449"/>
    <w:rsid w:val="007D2151"/>
    <w:rsid w:val="007D3B90"/>
    <w:rsid w:val="007D42CC"/>
    <w:rsid w:val="007D5DE4"/>
    <w:rsid w:val="007D7C3A"/>
    <w:rsid w:val="007E0777"/>
    <w:rsid w:val="007E1341"/>
    <w:rsid w:val="007E1B41"/>
    <w:rsid w:val="007E1EC4"/>
    <w:rsid w:val="007E30B9"/>
    <w:rsid w:val="007E7350"/>
    <w:rsid w:val="007E74F1"/>
    <w:rsid w:val="007F0F0C"/>
    <w:rsid w:val="007F1288"/>
    <w:rsid w:val="00800A8A"/>
    <w:rsid w:val="0080155C"/>
    <w:rsid w:val="008052E1"/>
    <w:rsid w:val="0082232D"/>
    <w:rsid w:val="00822F2C"/>
    <w:rsid w:val="00823DEE"/>
    <w:rsid w:val="008305E8"/>
    <w:rsid w:val="00836165"/>
    <w:rsid w:val="0084640C"/>
    <w:rsid w:val="00852D42"/>
    <w:rsid w:val="00856088"/>
    <w:rsid w:val="00860826"/>
    <w:rsid w:val="00860E21"/>
    <w:rsid w:val="00863117"/>
    <w:rsid w:val="0086388B"/>
    <w:rsid w:val="008642E5"/>
    <w:rsid w:val="00864488"/>
    <w:rsid w:val="00870A36"/>
    <w:rsid w:val="00872D93"/>
    <w:rsid w:val="00880470"/>
    <w:rsid w:val="00880D94"/>
    <w:rsid w:val="00886F64"/>
    <w:rsid w:val="008924DE"/>
    <w:rsid w:val="008A0F18"/>
    <w:rsid w:val="008A3755"/>
    <w:rsid w:val="008B19DC"/>
    <w:rsid w:val="008B264F"/>
    <w:rsid w:val="008B6F83"/>
    <w:rsid w:val="008B7FD8"/>
    <w:rsid w:val="008C2973"/>
    <w:rsid w:val="008C6324"/>
    <w:rsid w:val="008C64C4"/>
    <w:rsid w:val="008D2CDD"/>
    <w:rsid w:val="008D74D5"/>
    <w:rsid w:val="008E0ED1"/>
    <w:rsid w:val="008E1EED"/>
    <w:rsid w:val="008E3A07"/>
    <w:rsid w:val="008E537B"/>
    <w:rsid w:val="008F29BE"/>
    <w:rsid w:val="008F4AE5"/>
    <w:rsid w:val="008F51EB"/>
    <w:rsid w:val="008F72ED"/>
    <w:rsid w:val="00900197"/>
    <w:rsid w:val="00902F55"/>
    <w:rsid w:val="0090582B"/>
    <w:rsid w:val="009060C0"/>
    <w:rsid w:val="009133F5"/>
    <w:rsid w:val="00916499"/>
    <w:rsid w:val="0091756F"/>
    <w:rsid w:val="00920A27"/>
    <w:rsid w:val="00921216"/>
    <w:rsid w:val="009216CC"/>
    <w:rsid w:val="00922F77"/>
    <w:rsid w:val="00926083"/>
    <w:rsid w:val="00930D08"/>
    <w:rsid w:val="00931466"/>
    <w:rsid w:val="00932D69"/>
    <w:rsid w:val="00935589"/>
    <w:rsid w:val="00944647"/>
    <w:rsid w:val="00947A1E"/>
    <w:rsid w:val="0095565C"/>
    <w:rsid w:val="0096420A"/>
    <w:rsid w:val="00964AB6"/>
    <w:rsid w:val="00966F9A"/>
    <w:rsid w:val="009744D8"/>
    <w:rsid w:val="00977B8A"/>
    <w:rsid w:val="00982971"/>
    <w:rsid w:val="009845AD"/>
    <w:rsid w:val="00984835"/>
    <w:rsid w:val="009933EF"/>
    <w:rsid w:val="00995BA0"/>
    <w:rsid w:val="009A418B"/>
    <w:rsid w:val="009A426F"/>
    <w:rsid w:val="009A42D5"/>
    <w:rsid w:val="009A4473"/>
    <w:rsid w:val="009B05C9"/>
    <w:rsid w:val="009B286C"/>
    <w:rsid w:val="009B46B6"/>
    <w:rsid w:val="009B4C76"/>
    <w:rsid w:val="009C151C"/>
    <w:rsid w:val="009C440A"/>
    <w:rsid w:val="009D16AD"/>
    <w:rsid w:val="009D5125"/>
    <w:rsid w:val="009D60B8"/>
    <w:rsid w:val="009D7D4B"/>
    <w:rsid w:val="009E36ED"/>
    <w:rsid w:val="009E3C8C"/>
    <w:rsid w:val="009E6B77"/>
    <w:rsid w:val="009F460A"/>
    <w:rsid w:val="00A043FB"/>
    <w:rsid w:val="00A06BE4"/>
    <w:rsid w:val="00A0729C"/>
    <w:rsid w:val="00A07779"/>
    <w:rsid w:val="00A1166A"/>
    <w:rsid w:val="00A20B2E"/>
    <w:rsid w:val="00A24F33"/>
    <w:rsid w:val="00A25069"/>
    <w:rsid w:val="00A26E6B"/>
    <w:rsid w:val="00A3068F"/>
    <w:rsid w:val="00A3145B"/>
    <w:rsid w:val="00A339D0"/>
    <w:rsid w:val="00A41002"/>
    <w:rsid w:val="00A4201A"/>
    <w:rsid w:val="00A5465D"/>
    <w:rsid w:val="00A553CE"/>
    <w:rsid w:val="00A5677A"/>
    <w:rsid w:val="00A56DCC"/>
    <w:rsid w:val="00A625E8"/>
    <w:rsid w:val="00A63DFF"/>
    <w:rsid w:val="00A6490D"/>
    <w:rsid w:val="00A7415D"/>
    <w:rsid w:val="00A80363"/>
    <w:rsid w:val="00A80939"/>
    <w:rsid w:val="00A83E9D"/>
    <w:rsid w:val="00A87C05"/>
    <w:rsid w:val="00A90CF4"/>
    <w:rsid w:val="00A9169D"/>
    <w:rsid w:val="00A95FB6"/>
    <w:rsid w:val="00AA240C"/>
    <w:rsid w:val="00AC101C"/>
    <w:rsid w:val="00AD4CF1"/>
    <w:rsid w:val="00AD5988"/>
    <w:rsid w:val="00AD6293"/>
    <w:rsid w:val="00AD7E9B"/>
    <w:rsid w:val="00AE1191"/>
    <w:rsid w:val="00AF7800"/>
    <w:rsid w:val="00B00CF5"/>
    <w:rsid w:val="00B072E0"/>
    <w:rsid w:val="00B1007E"/>
    <w:rsid w:val="00B253F6"/>
    <w:rsid w:val="00B26675"/>
    <w:rsid w:val="00B305DB"/>
    <w:rsid w:val="00B332F8"/>
    <w:rsid w:val="00B3492B"/>
    <w:rsid w:val="00B40AEA"/>
    <w:rsid w:val="00B4646F"/>
    <w:rsid w:val="00B55C7D"/>
    <w:rsid w:val="00B63038"/>
    <w:rsid w:val="00B64BD8"/>
    <w:rsid w:val="00B701D1"/>
    <w:rsid w:val="00B73AF2"/>
    <w:rsid w:val="00B7551A"/>
    <w:rsid w:val="00B75B35"/>
    <w:rsid w:val="00B773F1"/>
    <w:rsid w:val="00B86AB1"/>
    <w:rsid w:val="00BA7EBA"/>
    <w:rsid w:val="00BB2A06"/>
    <w:rsid w:val="00BB2CBB"/>
    <w:rsid w:val="00BB4198"/>
    <w:rsid w:val="00BC0116"/>
    <w:rsid w:val="00BC03EE"/>
    <w:rsid w:val="00BC59F1"/>
    <w:rsid w:val="00BF3DE1"/>
    <w:rsid w:val="00BF4843"/>
    <w:rsid w:val="00BF5205"/>
    <w:rsid w:val="00C05132"/>
    <w:rsid w:val="00C12508"/>
    <w:rsid w:val="00C23728"/>
    <w:rsid w:val="00C3026C"/>
    <w:rsid w:val="00C313A9"/>
    <w:rsid w:val="00C40CE5"/>
    <w:rsid w:val="00C441CF"/>
    <w:rsid w:val="00C45AA2"/>
    <w:rsid w:val="00C4792C"/>
    <w:rsid w:val="00C55BEF"/>
    <w:rsid w:val="00C601AF"/>
    <w:rsid w:val="00C61A63"/>
    <w:rsid w:val="00C66296"/>
    <w:rsid w:val="00C7394D"/>
    <w:rsid w:val="00C75B36"/>
    <w:rsid w:val="00C77282"/>
    <w:rsid w:val="00C84DE5"/>
    <w:rsid w:val="00C86248"/>
    <w:rsid w:val="00C90B31"/>
    <w:rsid w:val="00CA0D6F"/>
    <w:rsid w:val="00CA4C33"/>
    <w:rsid w:val="00CA6F4A"/>
    <w:rsid w:val="00CB6427"/>
    <w:rsid w:val="00CC0FBE"/>
    <w:rsid w:val="00CD2119"/>
    <w:rsid w:val="00CD237A"/>
    <w:rsid w:val="00CD36AC"/>
    <w:rsid w:val="00CE13A3"/>
    <w:rsid w:val="00CE36BC"/>
    <w:rsid w:val="00CF1747"/>
    <w:rsid w:val="00CF309C"/>
    <w:rsid w:val="00CF4CA2"/>
    <w:rsid w:val="00CF60ED"/>
    <w:rsid w:val="00D05D74"/>
    <w:rsid w:val="00D20C59"/>
    <w:rsid w:val="00D23323"/>
    <w:rsid w:val="00D2392A"/>
    <w:rsid w:val="00D25FFE"/>
    <w:rsid w:val="00D37D80"/>
    <w:rsid w:val="00D4476F"/>
    <w:rsid w:val="00D50573"/>
    <w:rsid w:val="00D522DD"/>
    <w:rsid w:val="00D54D50"/>
    <w:rsid w:val="00D560B4"/>
    <w:rsid w:val="00D662F8"/>
    <w:rsid w:val="00D66797"/>
    <w:rsid w:val="00D7087C"/>
    <w:rsid w:val="00D70C3C"/>
    <w:rsid w:val="00D71DF7"/>
    <w:rsid w:val="00D72BE5"/>
    <w:rsid w:val="00D81462"/>
    <w:rsid w:val="00D82F26"/>
    <w:rsid w:val="00D863D0"/>
    <w:rsid w:val="00D86B00"/>
    <w:rsid w:val="00D86FB9"/>
    <w:rsid w:val="00D87C87"/>
    <w:rsid w:val="00D90BB4"/>
    <w:rsid w:val="00D90E07"/>
    <w:rsid w:val="00D932C2"/>
    <w:rsid w:val="00DB39CF"/>
    <w:rsid w:val="00DB7256"/>
    <w:rsid w:val="00DC0401"/>
    <w:rsid w:val="00DC0BFE"/>
    <w:rsid w:val="00DC20BD"/>
    <w:rsid w:val="00DD0BCD"/>
    <w:rsid w:val="00DD447A"/>
    <w:rsid w:val="00DE3B20"/>
    <w:rsid w:val="00DE6C94"/>
    <w:rsid w:val="00DE6FD7"/>
    <w:rsid w:val="00E21DAC"/>
    <w:rsid w:val="00E23271"/>
    <w:rsid w:val="00E24F80"/>
    <w:rsid w:val="00E259F3"/>
    <w:rsid w:val="00E30985"/>
    <w:rsid w:val="00E33238"/>
    <w:rsid w:val="00E376B7"/>
    <w:rsid w:val="00E42F5D"/>
    <w:rsid w:val="00E4486C"/>
    <w:rsid w:val="00E460B6"/>
    <w:rsid w:val="00E511D5"/>
    <w:rsid w:val="00E53A9F"/>
    <w:rsid w:val="00E60249"/>
    <w:rsid w:val="00E65269"/>
    <w:rsid w:val="00E65335"/>
    <w:rsid w:val="00E76D66"/>
    <w:rsid w:val="00EA4EEF"/>
    <w:rsid w:val="00EA796A"/>
    <w:rsid w:val="00EB1856"/>
    <w:rsid w:val="00EC50CE"/>
    <w:rsid w:val="00EC5B34"/>
    <w:rsid w:val="00ED021E"/>
    <w:rsid w:val="00ED323C"/>
    <w:rsid w:val="00ED7B80"/>
    <w:rsid w:val="00EE2D5C"/>
    <w:rsid w:val="00EE4ADE"/>
    <w:rsid w:val="00EE4DE8"/>
    <w:rsid w:val="00EE5CB7"/>
    <w:rsid w:val="00EF6831"/>
    <w:rsid w:val="00EF7BA5"/>
    <w:rsid w:val="00F024FE"/>
    <w:rsid w:val="00F05AD4"/>
    <w:rsid w:val="00F07D03"/>
    <w:rsid w:val="00F10EB6"/>
    <w:rsid w:val="00F13F07"/>
    <w:rsid w:val="00F140B2"/>
    <w:rsid w:val="00F25970"/>
    <w:rsid w:val="00F30FA5"/>
    <w:rsid w:val="00F311A9"/>
    <w:rsid w:val="00F32E72"/>
    <w:rsid w:val="00F5180D"/>
    <w:rsid w:val="00F63781"/>
    <w:rsid w:val="00F67496"/>
    <w:rsid w:val="00F801BA"/>
    <w:rsid w:val="00F852A7"/>
    <w:rsid w:val="00F9366A"/>
    <w:rsid w:val="00F946C9"/>
    <w:rsid w:val="00FA0EA5"/>
    <w:rsid w:val="00FA74EE"/>
    <w:rsid w:val="00FB691F"/>
    <w:rsid w:val="00FC3711"/>
    <w:rsid w:val="00FC46E7"/>
    <w:rsid w:val="00FC57DA"/>
    <w:rsid w:val="00FC5D25"/>
    <w:rsid w:val="00FD0B31"/>
    <w:rsid w:val="00FD0D7E"/>
    <w:rsid w:val="00FD4FFB"/>
    <w:rsid w:val="00FE0F9E"/>
    <w:rsid w:val="00FE6E13"/>
    <w:rsid w:val="00FF15F6"/>
    <w:rsid w:val="00FF527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6DFC8E6"/>
  <w15:docId w15:val="{D84A42F7-19CC-42B4-8933-388CE71C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62D"/>
    <w:rPr>
      <w:rFonts w:ascii="Segoe UI" w:hAnsi="Segoe UI"/>
      <w:sz w:val="21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581286"/>
    <w:pPr>
      <w:keepNext/>
      <w:spacing w:before="480" w:after="180"/>
      <w:outlineLvl w:val="0"/>
    </w:pPr>
    <w:rPr>
      <w:b/>
      <w:color w:val="404040" w:themeColor="text1" w:themeTint="BF"/>
      <w:spacing w:val="-5"/>
      <w:sz w:val="56"/>
    </w:rPr>
  </w:style>
  <w:style w:type="paragraph" w:styleId="Heading2">
    <w:name w:val="heading 2"/>
    <w:basedOn w:val="Normal"/>
    <w:next w:val="Normal"/>
    <w:link w:val="Heading2Char"/>
    <w:uiPriority w:val="1"/>
    <w:qFormat/>
    <w:rsid w:val="00581286"/>
    <w:pPr>
      <w:spacing w:before="360" w:after="180"/>
      <w:outlineLvl w:val="1"/>
    </w:pPr>
    <w:rPr>
      <w:color w:val="404040" w:themeColor="text1" w:themeTint="BF"/>
      <w:spacing w:val="-5"/>
      <w:sz w:val="40"/>
    </w:rPr>
  </w:style>
  <w:style w:type="paragraph" w:styleId="Heading3">
    <w:name w:val="heading 3"/>
    <w:basedOn w:val="Normal"/>
    <w:next w:val="Normal"/>
    <w:link w:val="Heading3Char"/>
    <w:uiPriority w:val="1"/>
    <w:qFormat/>
    <w:rsid w:val="00581286"/>
    <w:pPr>
      <w:keepNext/>
      <w:spacing w:before="240" w:after="120"/>
      <w:outlineLvl w:val="2"/>
    </w:pPr>
    <w:rPr>
      <w:color w:val="F3920A"/>
      <w:sz w:val="28"/>
    </w:rPr>
  </w:style>
  <w:style w:type="paragraph" w:styleId="Heading4">
    <w:name w:val="heading 4"/>
    <w:basedOn w:val="Normal"/>
    <w:next w:val="Normal"/>
    <w:link w:val="Heading4Char"/>
    <w:uiPriority w:val="1"/>
    <w:qFormat/>
    <w:rsid w:val="00030E84"/>
    <w:pPr>
      <w:keepNext/>
      <w:spacing w:before="240" w:after="120"/>
      <w:outlineLvl w:val="3"/>
    </w:pPr>
    <w:rPr>
      <w:color w:val="0A6AB4"/>
      <w:sz w:val="28"/>
    </w:rPr>
  </w:style>
  <w:style w:type="paragraph" w:styleId="Heading5">
    <w:name w:val="heading 5"/>
    <w:basedOn w:val="Normal"/>
    <w:next w:val="Normal"/>
    <w:link w:val="Heading5Char"/>
    <w:uiPriority w:val="1"/>
    <w:qFormat/>
    <w:rsid w:val="00B00CF5"/>
    <w:pPr>
      <w:keepNext/>
      <w:spacing w:before="120" w:after="120"/>
      <w:outlineLvl w:val="4"/>
    </w:pPr>
    <w:rPr>
      <w:color w:val="0A6AB4"/>
      <w:sz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122363"/>
    <w:pPr>
      <w:keepNext/>
      <w:keepLines/>
      <w:spacing w:before="200" w:after="120" w:line="276" w:lineRule="auto"/>
      <w:ind w:left="1152" w:hanging="1152"/>
      <w:outlineLvl w:val="5"/>
    </w:pPr>
    <w:rPr>
      <w:rFonts w:ascii="Calibri" w:eastAsia="MS Gothic" w:hAnsi="Calibri"/>
      <w:i/>
      <w:iCs/>
      <w:color w:val="243F60"/>
      <w:szCs w:val="24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1"/>
    <w:unhideWhenUsed/>
    <w:qFormat/>
    <w:rsid w:val="00122363"/>
    <w:pPr>
      <w:keepNext/>
      <w:keepLines/>
      <w:spacing w:before="200" w:after="120" w:line="276" w:lineRule="auto"/>
      <w:ind w:left="1296" w:hanging="1296"/>
      <w:outlineLvl w:val="6"/>
    </w:pPr>
    <w:rPr>
      <w:rFonts w:ascii="Calibri" w:eastAsia="MS Gothic" w:hAnsi="Calibri"/>
      <w:i/>
      <w:iCs/>
      <w:color w:val="404040"/>
      <w:szCs w:val="24"/>
      <w:lang w:val="en-GB" w:eastAsia="en-US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030E84"/>
    <w:pPr>
      <w:keepNext/>
      <w:keepLines/>
      <w:spacing w:before="480" w:after="240"/>
      <w:outlineLvl w:val="7"/>
    </w:pPr>
    <w:rPr>
      <w:rFonts w:eastAsia="MS Gothic"/>
      <w:color w:val="0A6AB4"/>
      <w:spacing w:val="-10"/>
      <w:sz w:val="36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1"/>
    <w:unhideWhenUsed/>
    <w:qFormat/>
    <w:rsid w:val="00122363"/>
    <w:pPr>
      <w:keepNext/>
      <w:keepLines/>
      <w:spacing w:before="200" w:after="120" w:line="276" w:lineRule="auto"/>
      <w:ind w:left="1584" w:hanging="1584"/>
      <w:outlineLvl w:val="8"/>
    </w:pPr>
    <w:rPr>
      <w:rFonts w:ascii="Calibri" w:eastAsia="MS Gothic" w:hAnsi="Calibri"/>
      <w:i/>
      <w:iCs/>
      <w:color w:val="404040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qFormat/>
    <w:rsid w:val="001D3E4E"/>
    <w:pPr>
      <w:tabs>
        <w:tab w:val="right" w:pos="8080"/>
      </w:tabs>
      <w:spacing w:before="300"/>
      <w:ind w:right="567"/>
    </w:pPr>
    <w:rPr>
      <w:rFonts w:ascii="Segoe UI Semibold" w:hAnsi="Segoe UI Semibold"/>
      <w:sz w:val="24"/>
    </w:rPr>
  </w:style>
  <w:style w:type="paragraph" w:styleId="TOC2">
    <w:name w:val="toc 2"/>
    <w:basedOn w:val="Normal"/>
    <w:next w:val="Normal"/>
    <w:uiPriority w:val="39"/>
    <w:qFormat/>
    <w:rsid w:val="002B76A7"/>
    <w:pPr>
      <w:tabs>
        <w:tab w:val="right" w:pos="8080"/>
      </w:tabs>
      <w:spacing w:before="60"/>
      <w:ind w:left="284" w:right="567"/>
    </w:pPr>
    <w:rPr>
      <w:sz w:val="22"/>
    </w:rPr>
  </w:style>
  <w:style w:type="paragraph" w:styleId="TOC3">
    <w:name w:val="toc 3"/>
    <w:basedOn w:val="Normal"/>
    <w:next w:val="Normal"/>
    <w:rsid w:val="002B76A7"/>
    <w:pPr>
      <w:tabs>
        <w:tab w:val="right" w:pos="8080"/>
      </w:tabs>
      <w:spacing w:before="120"/>
      <w:ind w:left="1276" w:right="567" w:hanging="1276"/>
    </w:pPr>
  </w:style>
  <w:style w:type="paragraph" w:customStyle="1" w:styleId="Bullet">
    <w:name w:val="Bullet"/>
    <w:basedOn w:val="Normal"/>
    <w:qFormat/>
    <w:rsid w:val="00FA0EA5"/>
    <w:pPr>
      <w:numPr>
        <w:numId w:val="1"/>
      </w:numPr>
      <w:tabs>
        <w:tab w:val="clear" w:pos="284"/>
      </w:tabs>
      <w:spacing w:before="90"/>
    </w:pPr>
  </w:style>
  <w:style w:type="paragraph" w:styleId="Quote">
    <w:name w:val="Quote"/>
    <w:basedOn w:val="Normal"/>
    <w:next w:val="Normal"/>
    <w:link w:val="QuoteChar"/>
    <w:qFormat/>
    <w:pPr>
      <w:spacing w:before="120"/>
      <w:ind w:left="284" w:right="284"/>
    </w:pPr>
  </w:style>
  <w:style w:type="paragraph" w:styleId="FootnoteText">
    <w:name w:val="footnote text"/>
    <w:basedOn w:val="Normal"/>
    <w:link w:val="FootnoteTextChar"/>
    <w:uiPriority w:val="99"/>
    <w:rsid w:val="00A7415D"/>
    <w:pPr>
      <w:spacing w:before="60" w:line="228" w:lineRule="auto"/>
      <w:ind w:left="284" w:hanging="284"/>
    </w:pPr>
    <w:rPr>
      <w:sz w:val="17"/>
    </w:rPr>
  </w:style>
  <w:style w:type="paragraph" w:styleId="Header">
    <w:name w:val="header"/>
    <w:basedOn w:val="Normal"/>
    <w:link w:val="HeaderChar"/>
    <w:qFormat/>
    <w:rsid w:val="00D25FFE"/>
  </w:style>
  <w:style w:type="paragraph" w:styleId="Title">
    <w:name w:val="Title"/>
    <w:basedOn w:val="Normal"/>
    <w:next w:val="Normal"/>
    <w:link w:val="TitleChar"/>
    <w:uiPriority w:val="99"/>
    <w:qFormat/>
    <w:rsid w:val="005A79E5"/>
    <w:pPr>
      <w:spacing w:line="216" w:lineRule="auto"/>
      <w:ind w:right="3402"/>
    </w:pPr>
    <w:rPr>
      <w:rFonts w:ascii="Segoe UI Black" w:hAnsi="Segoe UI Black" w:cs="Lucida Sans Unicode"/>
      <w:b/>
      <w:sz w:val="72"/>
      <w:szCs w:val="72"/>
    </w:rPr>
  </w:style>
  <w:style w:type="paragraph" w:customStyle="1" w:styleId="Imprint">
    <w:name w:val="Imprint"/>
    <w:basedOn w:val="Normal"/>
    <w:next w:val="Normal"/>
    <w:qFormat/>
    <w:rsid w:val="00C05132"/>
    <w:pPr>
      <w:spacing w:after="240"/>
    </w:pPr>
    <w:rPr>
      <w:sz w:val="20"/>
    </w:rPr>
  </w:style>
  <w:style w:type="paragraph" w:styleId="Footer">
    <w:name w:val="footer"/>
    <w:basedOn w:val="Normal"/>
    <w:link w:val="FooterChar"/>
    <w:qFormat/>
    <w:rsid w:val="007A067F"/>
  </w:style>
  <w:style w:type="character" w:styleId="PageNumber">
    <w:name w:val="page number"/>
    <w:rsid w:val="007A067F"/>
    <w:rPr>
      <w:rFonts w:ascii="Segoe UI" w:hAnsi="Segoe UI"/>
      <w:b/>
      <w:sz w:val="22"/>
    </w:rPr>
  </w:style>
  <w:style w:type="paragraph" w:customStyle="1" w:styleId="VersoFooter">
    <w:name w:val="Verso Footer"/>
    <w:basedOn w:val="Footer"/>
    <w:rsid w:val="00571223"/>
    <w:rPr>
      <w:sz w:val="15"/>
    </w:rPr>
  </w:style>
  <w:style w:type="paragraph" w:customStyle="1" w:styleId="RectoFooter">
    <w:name w:val="Recto Footer"/>
    <w:basedOn w:val="Footer"/>
    <w:rsid w:val="00581EB8"/>
    <w:pPr>
      <w:jc w:val="right"/>
    </w:pPr>
    <w:rPr>
      <w:caps/>
      <w:sz w:val="15"/>
    </w:rPr>
  </w:style>
  <w:style w:type="paragraph" w:customStyle="1" w:styleId="Figure">
    <w:name w:val="Figure"/>
    <w:basedOn w:val="Normal"/>
    <w:next w:val="Normal"/>
    <w:qFormat/>
    <w:rsid w:val="009133F5"/>
    <w:pPr>
      <w:keepNext/>
      <w:spacing w:before="120" w:after="120"/>
    </w:pPr>
    <w:rPr>
      <w:b/>
      <w:sz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customStyle="1" w:styleId="Table">
    <w:name w:val="Table"/>
    <w:basedOn w:val="Figure"/>
    <w:qFormat/>
    <w:rsid w:val="00642868"/>
  </w:style>
  <w:style w:type="paragraph" w:customStyle="1" w:styleId="Dash">
    <w:name w:val="Dash"/>
    <w:basedOn w:val="Bullet"/>
    <w:qFormat/>
    <w:rsid w:val="00702854"/>
    <w:pPr>
      <w:numPr>
        <w:numId w:val="3"/>
      </w:numPr>
      <w:spacing w:before="60"/>
    </w:pPr>
  </w:style>
  <w:style w:type="paragraph" w:customStyle="1" w:styleId="TableText">
    <w:name w:val="TableText"/>
    <w:basedOn w:val="Normal"/>
    <w:uiPriority w:val="99"/>
    <w:qFormat/>
    <w:rsid w:val="009C440A"/>
    <w:pPr>
      <w:spacing w:before="60" w:after="60"/>
    </w:pPr>
    <w:rPr>
      <w:sz w:val="18"/>
    </w:rPr>
  </w:style>
  <w:style w:type="paragraph" w:customStyle="1" w:styleId="TableBullet">
    <w:name w:val="TableBullet"/>
    <w:basedOn w:val="TableText"/>
    <w:qFormat/>
    <w:rsid w:val="00B73AF2"/>
    <w:pPr>
      <w:numPr>
        <w:numId w:val="5"/>
      </w:numPr>
      <w:spacing w:before="0"/>
    </w:pPr>
  </w:style>
  <w:style w:type="paragraph" w:customStyle="1" w:styleId="Box">
    <w:name w:val="Box"/>
    <w:basedOn w:val="Normal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/>
      <w:ind w:left="284" w:right="284"/>
    </w:pPr>
  </w:style>
  <w:style w:type="paragraph" w:customStyle="1" w:styleId="BoxHeading">
    <w:name w:val="BoxHeading"/>
    <w:basedOn w:val="Normal"/>
    <w:next w:val="Box"/>
    <w:qFormat/>
    <w:rsid w:val="00D37D80"/>
    <w:pPr>
      <w:keepNext/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240" w:line="264" w:lineRule="auto"/>
      <w:ind w:left="284" w:right="284"/>
    </w:pPr>
    <w:rPr>
      <w:b/>
      <w:sz w:val="24"/>
      <w:szCs w:val="24"/>
    </w:rPr>
  </w:style>
  <w:style w:type="paragraph" w:customStyle="1" w:styleId="BoxBullet">
    <w:name w:val="BoxBullet"/>
    <w:basedOn w:val="Bullet"/>
    <w:qFormat/>
    <w:rsid w:val="00E30985"/>
    <w:pPr>
      <w:spacing w:line="264" w:lineRule="auto"/>
    </w:pPr>
    <w:rPr>
      <w:color w:val="FFFFFF" w:themeColor="background1"/>
    </w:rPr>
  </w:style>
  <w:style w:type="paragraph" w:customStyle="1" w:styleId="IntroHead">
    <w:name w:val="IntroHead"/>
    <w:basedOn w:val="Heading1"/>
    <w:next w:val="Normal"/>
    <w:qFormat/>
    <w:rsid w:val="001D3E4E"/>
    <w:pPr>
      <w:spacing w:before="0"/>
      <w:outlineLvl w:val="9"/>
    </w:pPr>
  </w:style>
  <w:style w:type="paragraph" w:customStyle="1" w:styleId="Source">
    <w:name w:val="Source"/>
    <w:basedOn w:val="Note"/>
    <w:next w:val="Normal"/>
    <w:qFormat/>
    <w:rsid w:val="0012053C"/>
  </w:style>
  <w:style w:type="paragraph" w:customStyle="1" w:styleId="Note">
    <w:name w:val="Note"/>
    <w:basedOn w:val="Normal"/>
    <w:next w:val="Normal"/>
    <w:link w:val="NoteChar"/>
    <w:qFormat/>
    <w:rsid w:val="00A87C05"/>
    <w:pPr>
      <w:spacing w:before="80"/>
    </w:pPr>
    <w:rPr>
      <w:sz w:val="17"/>
    </w:rPr>
  </w:style>
  <w:style w:type="paragraph" w:customStyle="1" w:styleId="Subhead">
    <w:name w:val="Subhead"/>
    <w:basedOn w:val="Normal"/>
    <w:next w:val="Year"/>
    <w:qFormat/>
    <w:rsid w:val="00531E12"/>
    <w:pPr>
      <w:spacing w:before="840"/>
      <w:ind w:right="3402"/>
    </w:pPr>
    <w:rPr>
      <w:rFonts w:ascii="Segoe UI Semibold" w:hAnsi="Segoe UI Semibold" w:cs="Segoe UI Semibold"/>
      <w:sz w:val="36"/>
      <w:szCs w:val="26"/>
    </w:rPr>
  </w:style>
  <w:style w:type="character" w:styleId="Hyperlink">
    <w:name w:val="Hyperlink"/>
    <w:rsid w:val="003309CA"/>
    <w:rPr>
      <w:b/>
      <w:color w:val="595959" w:themeColor="text1" w:themeTint="A6"/>
      <w:u w:val="none"/>
    </w:rPr>
  </w:style>
  <w:style w:type="paragraph" w:customStyle="1" w:styleId="References">
    <w:name w:val="References"/>
    <w:basedOn w:val="Normal"/>
    <w:qFormat/>
    <w:rsid w:val="001460E0"/>
    <w:pPr>
      <w:spacing w:after="180"/>
    </w:pPr>
  </w:style>
  <w:style w:type="paragraph" w:customStyle="1" w:styleId="TableDash">
    <w:name w:val="TableDash"/>
    <w:basedOn w:val="TableText"/>
    <w:qFormat/>
    <w:rsid w:val="0010541C"/>
    <w:pPr>
      <w:numPr>
        <w:numId w:val="4"/>
      </w:numPr>
      <w:spacing w:before="40" w:after="0"/>
    </w:pPr>
    <w:rPr>
      <w:szCs w:val="22"/>
    </w:rPr>
  </w:style>
  <w:style w:type="character" w:customStyle="1" w:styleId="NoteChar">
    <w:name w:val="Note Char"/>
    <w:link w:val="Note"/>
    <w:rsid w:val="00A87C05"/>
    <w:rPr>
      <w:rFonts w:ascii="Segoe UI" w:hAnsi="Segoe UI"/>
      <w:sz w:val="17"/>
      <w:lang w:eastAsia="en-GB"/>
    </w:rPr>
  </w:style>
  <w:style w:type="character" w:customStyle="1" w:styleId="FootnoteTextChar">
    <w:name w:val="Footnote Text Char"/>
    <w:link w:val="FootnoteText"/>
    <w:uiPriority w:val="99"/>
    <w:rsid w:val="00A7415D"/>
    <w:rPr>
      <w:rFonts w:ascii="Segoe UI" w:hAnsi="Segoe UI"/>
      <w:sz w:val="17"/>
      <w:lang w:eastAsia="en-GB"/>
    </w:rPr>
  </w:style>
  <w:style w:type="table" w:styleId="TableGrid">
    <w:name w:val="Table Grid"/>
    <w:basedOn w:val="TableNormal"/>
    <w:uiPriority w:val="59"/>
    <w:rsid w:val="00503749"/>
    <w:pPr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6388B"/>
    <w:rPr>
      <w:rFonts w:ascii="Georgia" w:hAnsi="Georgia"/>
      <w:sz w:val="22"/>
      <w:lang w:eastAsia="en-GB"/>
    </w:rPr>
  </w:style>
  <w:style w:type="character" w:customStyle="1" w:styleId="FooterChar">
    <w:name w:val="Footer Char"/>
    <w:link w:val="Footer"/>
    <w:rsid w:val="007A067F"/>
    <w:rPr>
      <w:rFonts w:ascii="Segoe UI" w:hAnsi="Segoe UI"/>
      <w:sz w:val="21"/>
      <w:lang w:eastAsia="en-GB"/>
    </w:rPr>
  </w:style>
  <w:style w:type="character" w:customStyle="1" w:styleId="Heading1Char">
    <w:name w:val="Heading 1 Char"/>
    <w:link w:val="Heading1"/>
    <w:uiPriority w:val="1"/>
    <w:rsid w:val="00581286"/>
    <w:rPr>
      <w:rFonts w:ascii="Segoe UI" w:hAnsi="Segoe UI"/>
      <w:b/>
      <w:color w:val="404040" w:themeColor="text1" w:themeTint="BF"/>
      <w:spacing w:val="-5"/>
      <w:sz w:val="56"/>
      <w:lang w:eastAsia="en-GB"/>
    </w:rPr>
  </w:style>
  <w:style w:type="paragraph" w:styleId="Revision">
    <w:name w:val="Revision"/>
    <w:hidden/>
    <w:uiPriority w:val="99"/>
    <w:rsid w:val="0086388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uiPriority w:val="1"/>
    <w:rsid w:val="00581286"/>
    <w:rPr>
      <w:rFonts w:ascii="Segoe UI" w:hAnsi="Segoe UI"/>
      <w:color w:val="404040" w:themeColor="text1" w:themeTint="BF"/>
      <w:spacing w:val="-5"/>
      <w:sz w:val="40"/>
      <w:lang w:eastAsia="en-GB"/>
    </w:rPr>
  </w:style>
  <w:style w:type="character" w:customStyle="1" w:styleId="Heading3Char">
    <w:name w:val="Heading 3 Char"/>
    <w:link w:val="Heading3"/>
    <w:uiPriority w:val="1"/>
    <w:rsid w:val="00581286"/>
    <w:rPr>
      <w:rFonts w:ascii="Segoe UI" w:hAnsi="Segoe UI"/>
      <w:color w:val="F3920A"/>
      <w:sz w:val="28"/>
      <w:lang w:eastAsia="en-GB"/>
    </w:rPr>
  </w:style>
  <w:style w:type="paragraph" w:customStyle="1" w:styleId="Year">
    <w:name w:val="Year"/>
    <w:basedOn w:val="Subhead"/>
    <w:next w:val="Subhead"/>
    <w:qFormat/>
    <w:rsid w:val="00531E12"/>
    <w:rPr>
      <w:sz w:val="28"/>
    </w:rPr>
  </w:style>
  <w:style w:type="character" w:customStyle="1" w:styleId="Heading6Char">
    <w:name w:val="Heading 6 Char"/>
    <w:basedOn w:val="DefaultParagraphFont"/>
    <w:link w:val="Heading6"/>
    <w:rsid w:val="00122363"/>
    <w:rPr>
      <w:rFonts w:ascii="Calibri" w:eastAsia="MS Gothic" w:hAnsi="Calibri"/>
      <w:i/>
      <w:iCs/>
      <w:color w:val="243F60"/>
      <w:sz w:val="22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22363"/>
    <w:rPr>
      <w:rFonts w:ascii="Calibri" w:eastAsia="MS Gothic" w:hAnsi="Calibri"/>
      <w:i/>
      <w:iCs/>
      <w:color w:val="404040"/>
      <w:sz w:val="22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1"/>
    <w:rsid w:val="00030E84"/>
    <w:rPr>
      <w:rFonts w:ascii="Segoe UI" w:eastAsia="MS Gothic" w:hAnsi="Segoe UI"/>
      <w:color w:val="0A6AB4"/>
      <w:spacing w:val="-10"/>
      <w:sz w:val="36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122363"/>
    <w:rPr>
      <w:rFonts w:ascii="Calibri" w:eastAsia="MS Gothic" w:hAnsi="Calibri"/>
      <w:i/>
      <w:iCs/>
      <w:color w:val="404040"/>
      <w:sz w:val="22"/>
      <w:szCs w:val="24"/>
      <w:lang w:val="en-GB" w:eastAsia="en-US"/>
    </w:rPr>
  </w:style>
  <w:style w:type="character" w:customStyle="1" w:styleId="Heading4Char">
    <w:name w:val="Heading 4 Char"/>
    <w:link w:val="Heading4"/>
    <w:uiPriority w:val="1"/>
    <w:rsid w:val="00030E84"/>
    <w:rPr>
      <w:rFonts w:ascii="Segoe UI" w:hAnsi="Segoe UI"/>
      <w:color w:val="0A6AB4"/>
      <w:sz w:val="28"/>
      <w:lang w:eastAsia="en-GB"/>
    </w:rPr>
  </w:style>
  <w:style w:type="character" w:customStyle="1" w:styleId="Heading5Char">
    <w:name w:val="Heading 5 Char"/>
    <w:link w:val="Heading5"/>
    <w:uiPriority w:val="1"/>
    <w:rsid w:val="00B00CF5"/>
    <w:rPr>
      <w:rFonts w:ascii="Segoe UI" w:hAnsi="Segoe UI"/>
      <w:color w:val="0A6AB4"/>
      <w:sz w:val="24"/>
      <w:lang w:eastAsia="en-GB"/>
    </w:rPr>
  </w:style>
  <w:style w:type="character" w:customStyle="1" w:styleId="QuoteChar">
    <w:name w:val="Quote Char"/>
    <w:link w:val="Quote"/>
    <w:rsid w:val="00122363"/>
    <w:rPr>
      <w:rFonts w:ascii="Georgia" w:hAnsi="Georgia"/>
      <w:sz w:val="22"/>
      <w:lang w:eastAsia="en-GB"/>
    </w:rPr>
  </w:style>
  <w:style w:type="character" w:customStyle="1" w:styleId="TitleChar">
    <w:name w:val="Title Char"/>
    <w:link w:val="Title"/>
    <w:uiPriority w:val="99"/>
    <w:rsid w:val="005A79E5"/>
    <w:rPr>
      <w:rFonts w:ascii="Segoe UI Black" w:hAnsi="Segoe UI Black" w:cs="Lucida Sans Unicode"/>
      <w:b/>
      <w:sz w:val="72"/>
      <w:szCs w:val="72"/>
      <w:lang w:eastAsia="en-GB"/>
    </w:rPr>
  </w:style>
  <w:style w:type="paragraph" w:customStyle="1" w:styleId="Number">
    <w:name w:val="Number"/>
    <w:basedOn w:val="Normal"/>
    <w:rsid w:val="00F140B2"/>
    <w:pPr>
      <w:numPr>
        <w:numId w:val="17"/>
      </w:numPr>
      <w:spacing w:before="180"/>
    </w:pPr>
    <w:rPr>
      <w:szCs w:val="24"/>
    </w:rPr>
  </w:style>
  <w:style w:type="paragraph" w:customStyle="1" w:styleId="Letter">
    <w:name w:val="Letter"/>
    <w:basedOn w:val="Normal"/>
    <w:qFormat/>
    <w:rsid w:val="00F140B2"/>
    <w:pPr>
      <w:numPr>
        <w:ilvl w:val="1"/>
        <w:numId w:val="17"/>
      </w:numPr>
      <w:spacing w:before="120"/>
    </w:pPr>
  </w:style>
  <w:style w:type="paragraph" w:customStyle="1" w:styleId="Introductoryparagraph">
    <w:name w:val="Introductory paragraph"/>
    <w:basedOn w:val="Normal"/>
    <w:next w:val="Normal"/>
    <w:qFormat/>
    <w:rsid w:val="0012053C"/>
    <w:pPr>
      <w:spacing w:after="240" w:line="216" w:lineRule="auto"/>
      <w:ind w:right="1134"/>
    </w:pPr>
    <w:rPr>
      <w:rFonts w:ascii="Segoe UI Light" w:hAnsi="Segoe UI Light"/>
      <w:color w:val="404040" w:themeColor="text1" w:themeTint="BF"/>
      <w:sz w:val="44"/>
    </w:rPr>
  </w:style>
  <w:style w:type="paragraph" w:customStyle="1" w:styleId="Shadedboxheading">
    <w:name w:val="Shaded box heading"/>
    <w:basedOn w:val="BoxHeading"/>
    <w:next w:val="Shadedboxtext"/>
    <w:qFormat/>
    <w:rsid w:val="00D86B00"/>
    <w:pPr>
      <w:pBdr>
        <w:top w:val="single" w:sz="4" w:space="12" w:color="FFFFFF" w:themeColor="background1"/>
        <w:left w:val="single" w:sz="4" w:space="12" w:color="FFFFFF" w:themeColor="background1"/>
        <w:bottom w:val="single" w:sz="4" w:space="12" w:color="FFFFFF" w:themeColor="background1"/>
        <w:right w:val="single" w:sz="4" w:space="12" w:color="FFFFFF" w:themeColor="background1"/>
      </w:pBdr>
      <w:shd w:val="clear" w:color="auto" w:fill="D9D9D9" w:themeFill="background1" w:themeFillShade="D9"/>
      <w:spacing w:after="120"/>
    </w:pPr>
    <w:rPr>
      <w:rFonts w:eastAsia="Arial Unicode MS"/>
    </w:rPr>
  </w:style>
  <w:style w:type="paragraph" w:customStyle="1" w:styleId="Shadedboxtext">
    <w:name w:val="Shaded box text"/>
    <w:basedOn w:val="Normal"/>
    <w:qFormat/>
    <w:rsid w:val="00D86B00"/>
    <w:pPr>
      <w:pBdr>
        <w:top w:val="single" w:sz="4" w:space="12" w:color="FFFFFF" w:themeColor="background1"/>
        <w:left w:val="single" w:sz="4" w:space="12" w:color="FFFFFF" w:themeColor="background1"/>
        <w:bottom w:val="single" w:sz="4" w:space="12" w:color="FFFFFF" w:themeColor="background1"/>
        <w:right w:val="single" w:sz="4" w:space="12" w:color="FFFFFF" w:themeColor="background1"/>
      </w:pBdr>
      <w:shd w:val="clear" w:color="auto" w:fill="D9D9D9" w:themeFill="background1" w:themeFillShade="D9"/>
      <w:spacing w:line="264" w:lineRule="auto"/>
      <w:ind w:left="284" w:right="284"/>
    </w:pPr>
    <w:rPr>
      <w:rFonts w:eastAsia="Arial Unicode MS"/>
    </w:rPr>
  </w:style>
  <w:style w:type="paragraph" w:customStyle="1" w:styleId="Roman">
    <w:name w:val="Roman"/>
    <w:basedOn w:val="Normal"/>
    <w:qFormat/>
    <w:rsid w:val="00AD6293"/>
    <w:pPr>
      <w:numPr>
        <w:ilvl w:val="2"/>
        <w:numId w:val="17"/>
      </w:numPr>
      <w:spacing w:before="90"/>
    </w:pPr>
    <w:rPr>
      <w:rFonts w:eastAsia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A1E"/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A1E"/>
    <w:rPr>
      <w:rFonts w:ascii="Segoe UI" w:hAnsi="Segoe UI" w:cs="Segoe UI"/>
      <w:sz w:val="18"/>
      <w:szCs w:val="18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9D16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Bullets,CV text,Dot pt,F5 List Paragraph,FooterText,L,List Paragraph1,List Paragraph11,List Paragraph111,List Paragraph2,Medium Grid 1 - Accent 21,NAST Quote,NFP GP Bulleted List,Numbered Paragraph,Recommendation,Table text,列"/>
    <w:basedOn w:val="Normal"/>
    <w:link w:val="ListParagraphChar"/>
    <w:uiPriority w:val="34"/>
    <w:qFormat/>
    <w:rsid w:val="009D16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umberedParagraphs-MOH">
    <w:name w:val="Numbered Paragraphs - MOH"/>
    <w:basedOn w:val="Normal"/>
    <w:link w:val="NumberedParagraphs-MOHChar"/>
    <w:qFormat/>
    <w:rsid w:val="009B4C76"/>
    <w:pPr>
      <w:numPr>
        <w:numId w:val="36"/>
      </w:numPr>
      <w:spacing w:before="120"/>
      <w:ind w:right="284"/>
    </w:pPr>
    <w:rPr>
      <w:rFonts w:cs="Segoe UI"/>
      <w:kern w:val="22"/>
      <w:sz w:val="22"/>
      <w:szCs w:val="22"/>
      <w:lang w:eastAsia="en-NZ"/>
    </w:rPr>
  </w:style>
  <w:style w:type="paragraph" w:customStyle="1" w:styleId="ReportBody2-MOH">
    <w:name w:val="Report Body 2 - MOH"/>
    <w:basedOn w:val="NumberedParagraphs-MOH"/>
    <w:qFormat/>
    <w:rsid w:val="009B4C76"/>
    <w:pPr>
      <w:numPr>
        <w:ilvl w:val="1"/>
      </w:numPr>
      <w:tabs>
        <w:tab w:val="num" w:pos="360"/>
        <w:tab w:val="num" w:pos="1440"/>
      </w:tabs>
      <w:ind w:left="1440" w:hanging="360"/>
    </w:pPr>
  </w:style>
  <w:style w:type="character" w:customStyle="1" w:styleId="NumberedParagraphs-MOHChar">
    <w:name w:val="Numbered Paragraphs - MOH Char"/>
    <w:basedOn w:val="DefaultParagraphFont"/>
    <w:link w:val="NumberedParagraphs-MOH"/>
    <w:rsid w:val="009B4C76"/>
    <w:rPr>
      <w:rFonts w:ascii="Segoe UI" w:hAnsi="Segoe UI" w:cs="Segoe UI"/>
      <w:kern w:val="22"/>
      <w:sz w:val="22"/>
      <w:szCs w:val="22"/>
    </w:rPr>
  </w:style>
  <w:style w:type="paragraph" w:customStyle="1" w:styleId="SecondLevelBullets-MOH">
    <w:name w:val="Second Level Bullets - MOH"/>
    <w:basedOn w:val="Normal"/>
    <w:qFormat/>
    <w:rsid w:val="009B4C76"/>
    <w:pPr>
      <w:numPr>
        <w:ilvl w:val="2"/>
        <w:numId w:val="36"/>
      </w:numPr>
      <w:spacing w:before="120"/>
      <w:ind w:right="284"/>
    </w:pPr>
    <w:rPr>
      <w:rFonts w:cs="Segoe UI"/>
      <w:kern w:val="22"/>
      <w:sz w:val="22"/>
      <w:szCs w:val="22"/>
      <w:lang w:eastAsia="en-NZ"/>
    </w:rPr>
  </w:style>
  <w:style w:type="paragraph" w:customStyle="1" w:styleId="Normal0">
    <w:name w:val="Normal0"/>
    <w:qFormat/>
    <w:rsid w:val="009B4C76"/>
    <w:pPr>
      <w:spacing w:after="200" w:line="276" w:lineRule="auto"/>
    </w:pPr>
    <w:rPr>
      <w:rFonts w:ascii="Calibri" w:eastAsia="Calibri" w:hAnsi="Calibri" w:cs="Calibri"/>
      <w:sz w:val="22"/>
      <w:szCs w:val="22"/>
      <w:lang w:val="en-AU" w:eastAsia="en-AU"/>
    </w:rPr>
  </w:style>
  <w:style w:type="character" w:customStyle="1" w:styleId="ListParagraphChar">
    <w:name w:val="List Paragraph Char"/>
    <w:aliases w:val="Bullet point Char,Bullets Char,CV text Char,Dot pt Char,F5 List Paragraph Char,FooterText Char,L Char,List Paragraph1 Char,List Paragraph11 Char,List Paragraph111 Char,List Paragraph2 Char,Medium Grid 1 - Accent 21 Char,列 Char"/>
    <w:basedOn w:val="DefaultParagraphFont"/>
    <w:link w:val="ListParagraph"/>
    <w:uiPriority w:val="34"/>
    <w:qFormat/>
    <w:locked/>
    <w:rsid w:val="009B4C7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ne\Application%20Data\Microsoft\Templates\Health\2012%20Report%20Sans%20Serif%20Bod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0D82E3FC07494888D7C9368DFAC697" ma:contentTypeVersion="9" ma:contentTypeDescription="Create a new document." ma:contentTypeScope="" ma:versionID="3a561d699d17ee7587488dbc085d6f75">
  <xsd:schema xmlns:xsd="http://www.w3.org/2001/XMLSchema" xmlns:xs="http://www.w3.org/2001/XMLSchema" xmlns:p="http://schemas.microsoft.com/office/2006/metadata/properties" xmlns:ns3="417601d8-b133-4bfa-a841-9972946f34d2" targetNamespace="http://schemas.microsoft.com/office/2006/metadata/properties" ma:root="true" ma:fieldsID="1f2499fcf88a4f898e447144920f3f8e" ns3:_="">
    <xsd:import namespace="417601d8-b133-4bfa-a841-9972946f34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601d8-b133-4bfa-a841-9972946f34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43042-53B4-4F98-9716-369F25C0A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601d8-b133-4bfa-a841-9972946f3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7FE421-995C-48FC-805A-C876B3DDEFBA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17601d8-b133-4bfa-a841-9972946f34d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D1CDA5-41FA-4167-A9E2-DCA853A165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E97CC-0C9B-4151-95FC-71FC8E17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Report Sans Serif Body</Template>
  <TotalTime>12</TotalTime>
  <Pages>1</Pages>
  <Words>116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Grain</dc:creator>
  <cp:lastModifiedBy>Jeremy Clark</cp:lastModifiedBy>
  <cp:revision>5</cp:revision>
  <cp:lastPrinted>2015-11-17T05:02:00Z</cp:lastPrinted>
  <dcterms:created xsi:type="dcterms:W3CDTF">2021-09-07T20:42:00Z</dcterms:created>
  <dcterms:modified xsi:type="dcterms:W3CDTF">2021-09-07T20:56:00Z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0x010100080D82E3FC07494888D7C9368DFAC697</vt:lpwstr>
  </property>
</Properties>
</file>